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2BC30" w14:textId="5FA1D764" w:rsidR="00054F37" w:rsidRDefault="00054F37" w:rsidP="007166CE">
      <w:pPr>
        <w:pStyle w:val="berschrift1"/>
      </w:pPr>
      <w:r>
        <w:rPr>
          <w:noProof/>
        </w:rPr>
        <w:drawing>
          <wp:inline distT="0" distB="0" distL="0" distR="0" wp14:anchorId="5ED0FD9B" wp14:editId="5E703048">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31E2BD1" w14:textId="254CC0F2" w:rsidR="007166CE" w:rsidRDefault="007166CE" w:rsidP="007166CE">
      <w:pPr>
        <w:pStyle w:val="berschrift1"/>
      </w:pPr>
      <w:r>
        <w:br w:type="page"/>
      </w:r>
      <w:r>
        <w:lastRenderedPageBreak/>
        <w:t>Vorwort</w:t>
      </w:r>
    </w:p>
    <w:p w14:paraId="2783D2B6"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737452C"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E654D2C" w14:textId="77777777" w:rsidR="007166CE" w:rsidRDefault="007166CE" w:rsidP="007166CE">
      <w:r>
        <w:t>Euch allen wünsche ich Gottes reichen Segen und dass Ihr für Euch interessante Texte hier findet. Für Anregungen bin ich immer dankbar.</w:t>
      </w:r>
    </w:p>
    <w:p w14:paraId="3F4E86EC" w14:textId="77777777" w:rsidR="007166CE" w:rsidRDefault="007166CE" w:rsidP="007166CE">
      <w:r>
        <w:t>Gruß &amp; Segen,</w:t>
      </w:r>
    </w:p>
    <w:p w14:paraId="429AE1FA" w14:textId="77777777" w:rsidR="007166CE" w:rsidRDefault="007166CE" w:rsidP="007166CE">
      <w:r>
        <w:t>Andreas</w:t>
      </w:r>
    </w:p>
    <w:p w14:paraId="4ADC104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46885BE" w14:textId="13C71668" w:rsidR="00BD71A4" w:rsidRDefault="00DD44BB">
      <w:pPr>
        <w:spacing w:after="0" w:line="240" w:lineRule="auto"/>
        <w:rPr>
          <w:rFonts w:eastAsia="Times New Roman"/>
          <w:b/>
          <w:bCs/>
          <w:color w:val="000000"/>
          <w:kern w:val="36"/>
          <w:sz w:val="36"/>
          <w:szCs w:val="48"/>
          <w:lang w:eastAsia="de-DE"/>
        </w:rPr>
      </w:pPr>
      <w:r>
        <w:rPr>
          <w:noProof/>
        </w:rPr>
        <w:drawing>
          <wp:inline distT="0" distB="0" distL="0" distR="0" wp14:anchorId="57B35EA2" wp14:editId="67424794">
            <wp:extent cx="3489960" cy="553212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5">
                      <a:extLst>
                        <a:ext uri="{28A0092B-C50C-407E-A947-70E740481C1C}">
                          <a14:useLocalDpi xmlns:a14="http://schemas.microsoft.com/office/drawing/2010/main" val="0"/>
                        </a:ext>
                      </a:extLst>
                    </a:blip>
                    <a:stretch>
                      <a:fillRect/>
                    </a:stretch>
                  </pic:blipFill>
                  <pic:spPr>
                    <a:xfrm>
                      <a:off x="0" y="0"/>
                      <a:ext cx="3489960" cy="5532120"/>
                    </a:xfrm>
                    <a:prstGeom prst="rect">
                      <a:avLst/>
                    </a:prstGeom>
                  </pic:spPr>
                </pic:pic>
              </a:graphicData>
            </a:graphic>
          </wp:inline>
        </w:drawing>
      </w:r>
      <w:r w:rsidR="00BD71A4">
        <w:br w:type="page"/>
      </w:r>
    </w:p>
    <w:p w14:paraId="61D1D405" w14:textId="77777777" w:rsidR="00DD44BB" w:rsidRDefault="00DD44BB" w:rsidP="00DD44BB">
      <w:pPr>
        <w:pStyle w:val="berschrift1"/>
        <w:rPr>
          <w:sz w:val="48"/>
        </w:rPr>
      </w:pPr>
      <w:proofErr w:type="spellStart"/>
      <w:r>
        <w:t>Draconites</w:t>
      </w:r>
      <w:proofErr w:type="spellEnd"/>
      <w:r>
        <w:t xml:space="preserve">, Johannes - Von Drachen und Schreibern die sich mit </w:t>
      </w:r>
      <w:proofErr w:type="spellStart"/>
      <w:r>
        <w:t>jrer</w:t>
      </w:r>
      <w:proofErr w:type="spellEnd"/>
      <w:r>
        <w:t xml:space="preserve"> </w:t>
      </w:r>
      <w:proofErr w:type="spellStart"/>
      <w:r>
        <w:t>hand</w:t>
      </w:r>
      <w:proofErr w:type="spellEnd"/>
      <w:r>
        <w:t xml:space="preserve"> zuschreiben dem verborgen Gott JESU CHRISTO.</w:t>
      </w:r>
    </w:p>
    <w:p w14:paraId="49BF9D6E" w14:textId="77777777" w:rsidR="00DD44BB" w:rsidRDefault="00DD44BB" w:rsidP="00DD44BB">
      <w:pPr>
        <w:pStyle w:val="StandardWeb"/>
      </w:pPr>
      <w:r>
        <w:t xml:space="preserve">DOCTOR IOANNES </w:t>
      </w:r>
      <w:proofErr w:type="spellStart"/>
      <w:r>
        <w:t>DRACONITES</w:t>
      </w:r>
      <w:proofErr w:type="spellEnd"/>
      <w:r>
        <w:t xml:space="preserve">. </w:t>
      </w:r>
    </w:p>
    <w:p w14:paraId="57076817" w14:textId="77777777" w:rsidR="00DD44BB" w:rsidRDefault="00DD44BB" w:rsidP="00DD44BB">
      <w:pPr>
        <w:pStyle w:val="StandardWeb"/>
      </w:pPr>
      <w:r>
        <w:t>Jesaias</w:t>
      </w:r>
      <w:r>
        <w:br/>
      </w:r>
      <w:r>
        <w:rPr>
          <w:rStyle w:val="Fett"/>
          <w:rFonts w:eastAsiaTheme="majorEastAsia"/>
        </w:rPr>
        <w:t xml:space="preserve">Ich tilge deine </w:t>
      </w:r>
      <w:proofErr w:type="spellStart"/>
      <w:r>
        <w:rPr>
          <w:rStyle w:val="Fett"/>
          <w:rFonts w:eastAsiaTheme="majorEastAsia"/>
        </w:rPr>
        <w:t>suend</w:t>
      </w:r>
      <w:proofErr w:type="spellEnd"/>
      <w:r>
        <w:rPr>
          <w:rStyle w:val="Fett"/>
          <w:rFonts w:eastAsiaTheme="majorEastAsia"/>
        </w:rPr>
        <w:t xml:space="preserve"> </w:t>
      </w:r>
      <w:proofErr w:type="spellStart"/>
      <w:r>
        <w:rPr>
          <w:rStyle w:val="Fett"/>
          <w:rFonts w:eastAsiaTheme="majorEastAsia"/>
        </w:rPr>
        <w:t>umb</w:t>
      </w:r>
      <w:proofErr w:type="spellEnd"/>
      <w:r>
        <w:rPr>
          <w:rStyle w:val="Fett"/>
          <w:rFonts w:eastAsiaTheme="majorEastAsia"/>
        </w:rPr>
        <w:t xml:space="preserve"> meinet willen.</w:t>
      </w:r>
      <w:r>
        <w:t xml:space="preserve"> 43.</w:t>
      </w:r>
      <w:r>
        <w:br/>
      </w:r>
      <w:proofErr w:type="spellStart"/>
      <w:r>
        <w:rPr>
          <w:rStyle w:val="Fett"/>
          <w:rFonts w:eastAsiaTheme="majorEastAsia"/>
        </w:rPr>
        <w:t>Diser</w:t>
      </w:r>
      <w:proofErr w:type="spellEnd"/>
      <w:r>
        <w:rPr>
          <w:rStyle w:val="Fett"/>
          <w:rFonts w:eastAsiaTheme="majorEastAsia"/>
        </w:rPr>
        <w:t xml:space="preserve"> wird sich mit seiner </w:t>
      </w:r>
      <w:proofErr w:type="spellStart"/>
      <w:r>
        <w:rPr>
          <w:rStyle w:val="Fett"/>
          <w:rFonts w:eastAsiaTheme="majorEastAsia"/>
        </w:rPr>
        <w:t>hand</w:t>
      </w:r>
      <w:proofErr w:type="spellEnd"/>
      <w:r>
        <w:rPr>
          <w:rStyle w:val="Fett"/>
          <w:rFonts w:eastAsiaTheme="majorEastAsia"/>
        </w:rPr>
        <w:t xml:space="preserve"> Gott zuschreiben.</w:t>
      </w:r>
      <w:r>
        <w:t xml:space="preserve"> 44.</w:t>
      </w:r>
      <w:r>
        <w:br/>
      </w:r>
      <w:r>
        <w:rPr>
          <w:rStyle w:val="Fett"/>
          <w:rFonts w:eastAsiaTheme="majorEastAsia"/>
        </w:rPr>
        <w:t xml:space="preserve">Im </w:t>
      </w:r>
      <w:proofErr w:type="spellStart"/>
      <w:r>
        <w:rPr>
          <w:rStyle w:val="Fett"/>
          <w:rFonts w:eastAsiaTheme="majorEastAsia"/>
        </w:rPr>
        <w:t>Hern</w:t>
      </w:r>
      <w:proofErr w:type="spellEnd"/>
      <w:r>
        <w:rPr>
          <w:rStyle w:val="Fett"/>
          <w:rFonts w:eastAsiaTheme="majorEastAsia"/>
        </w:rPr>
        <w:t xml:space="preserve"> hab ich </w:t>
      </w:r>
      <w:proofErr w:type="spellStart"/>
      <w:r>
        <w:rPr>
          <w:rStyle w:val="Fett"/>
          <w:rFonts w:eastAsiaTheme="majorEastAsia"/>
        </w:rPr>
        <w:t>gerechtickeit</w:t>
      </w:r>
      <w:proofErr w:type="spellEnd"/>
      <w:r>
        <w:rPr>
          <w:rStyle w:val="Fett"/>
          <w:rFonts w:eastAsiaTheme="majorEastAsia"/>
        </w:rPr>
        <w:t xml:space="preserve"> und </w:t>
      </w:r>
      <w:proofErr w:type="spellStart"/>
      <w:r>
        <w:rPr>
          <w:rStyle w:val="Fett"/>
          <w:rFonts w:eastAsiaTheme="majorEastAsia"/>
        </w:rPr>
        <w:t>stercke</w:t>
      </w:r>
      <w:proofErr w:type="spellEnd"/>
      <w:r>
        <w:rPr>
          <w:rStyle w:val="Fett"/>
          <w:rFonts w:eastAsiaTheme="majorEastAsia"/>
        </w:rPr>
        <w:t>.</w:t>
      </w:r>
      <w:r>
        <w:t xml:space="preserve"> 45. </w:t>
      </w:r>
    </w:p>
    <w:p w14:paraId="5231201B" w14:textId="77777777" w:rsidR="00DD44BB" w:rsidRDefault="00DD44BB" w:rsidP="00DD44BB">
      <w:pPr>
        <w:pStyle w:val="StandardWeb"/>
      </w:pPr>
      <w:r>
        <w:t xml:space="preserve">Dem </w:t>
      </w:r>
      <w:proofErr w:type="spellStart"/>
      <w:r>
        <w:t>Durchleuchtigen</w:t>
      </w:r>
      <w:proofErr w:type="spellEnd"/>
      <w:r>
        <w:t xml:space="preserve"> </w:t>
      </w:r>
      <w:proofErr w:type="spellStart"/>
      <w:r>
        <w:t>Hochgebornen</w:t>
      </w:r>
      <w:proofErr w:type="spellEnd"/>
      <w:r>
        <w:t xml:space="preserve"> </w:t>
      </w:r>
      <w:proofErr w:type="spellStart"/>
      <w:r>
        <w:t>Fuersten</w:t>
      </w:r>
      <w:proofErr w:type="spellEnd"/>
      <w:r>
        <w:t xml:space="preserve"> und </w:t>
      </w:r>
      <w:proofErr w:type="spellStart"/>
      <w:r>
        <w:t>Hern</w:t>
      </w:r>
      <w:proofErr w:type="spellEnd"/>
      <w:r>
        <w:t xml:space="preserve"> / </w:t>
      </w:r>
      <w:proofErr w:type="spellStart"/>
      <w:r>
        <w:t>Hern</w:t>
      </w:r>
      <w:proofErr w:type="spellEnd"/>
      <w:r>
        <w:t xml:space="preserve"> Philips </w:t>
      </w:r>
      <w:proofErr w:type="spellStart"/>
      <w:r>
        <w:t>Landgraffen</w:t>
      </w:r>
      <w:proofErr w:type="spellEnd"/>
      <w:r>
        <w:t xml:space="preserve"> zu Hessen / Graven zu </w:t>
      </w:r>
      <w:proofErr w:type="spellStart"/>
      <w:r>
        <w:t>Catzenelbogen</w:t>
      </w:r>
      <w:proofErr w:type="spellEnd"/>
      <w:r>
        <w:t xml:space="preserve"> / Ziegenhain / Dietz / Nidda: </w:t>
      </w:r>
      <w:proofErr w:type="spellStart"/>
      <w:r>
        <w:t>Frid</w:t>
      </w:r>
      <w:proofErr w:type="spellEnd"/>
      <w:r>
        <w:t xml:space="preserve"> durch CHRISTUM. </w:t>
      </w:r>
    </w:p>
    <w:p w14:paraId="41A99F46" w14:textId="77777777" w:rsidR="00DD44BB" w:rsidRDefault="00DD44BB" w:rsidP="00DD44BB">
      <w:pPr>
        <w:pStyle w:val="StandardWeb"/>
      </w:pPr>
      <w:r>
        <w:t xml:space="preserve">Ich </w:t>
      </w:r>
      <w:proofErr w:type="spellStart"/>
      <w:r>
        <w:t>wil</w:t>
      </w:r>
      <w:proofErr w:type="spellEnd"/>
      <w:r>
        <w:t xml:space="preserve"> vor allen dingen anzeigen / </w:t>
      </w:r>
      <w:proofErr w:type="spellStart"/>
      <w:r>
        <w:t>Durchleuchtiger</w:t>
      </w:r>
      <w:proofErr w:type="spellEnd"/>
      <w:r>
        <w:t xml:space="preserve"> Fuerst und Herr / </w:t>
      </w:r>
      <w:proofErr w:type="spellStart"/>
      <w:r>
        <w:t>warumb</w:t>
      </w:r>
      <w:proofErr w:type="spellEnd"/>
      <w:r>
        <w:t xml:space="preserve"> ich diesen dreien </w:t>
      </w:r>
      <w:proofErr w:type="spellStart"/>
      <w:r>
        <w:t>Buechlin</w:t>
      </w:r>
      <w:proofErr w:type="spellEnd"/>
      <w:r>
        <w:t xml:space="preserve"> von CHRISTI Reich dreie solche </w:t>
      </w:r>
      <w:proofErr w:type="spellStart"/>
      <w:r>
        <w:t>titel</w:t>
      </w:r>
      <w:proofErr w:type="spellEnd"/>
      <w:r>
        <w:t xml:space="preserve"> gegeben habe. </w:t>
      </w:r>
    </w:p>
    <w:p w14:paraId="235016C0" w14:textId="77777777" w:rsidR="00DD44BB" w:rsidRDefault="00DD44BB" w:rsidP="00DD44BB">
      <w:pPr>
        <w:pStyle w:val="StandardWeb"/>
      </w:pPr>
      <w:r>
        <w:t xml:space="preserve">Dem ersten Capitel hab ich einen </w:t>
      </w:r>
      <w:proofErr w:type="spellStart"/>
      <w:r>
        <w:t>namen</w:t>
      </w:r>
      <w:proofErr w:type="spellEnd"/>
      <w:r>
        <w:t xml:space="preserve"> gegeben: Von den Drachen und </w:t>
      </w:r>
      <w:proofErr w:type="spellStart"/>
      <w:r>
        <w:t>Straussen</w:t>
      </w:r>
      <w:proofErr w:type="spellEnd"/>
      <w:r>
        <w:t xml:space="preserve"> / nicht alleine </w:t>
      </w:r>
      <w:proofErr w:type="spellStart"/>
      <w:r>
        <w:t>umb</w:t>
      </w:r>
      <w:proofErr w:type="spellEnd"/>
      <w:r>
        <w:t xml:space="preserve"> </w:t>
      </w:r>
      <w:proofErr w:type="spellStart"/>
      <w:r>
        <w:t>diser</w:t>
      </w:r>
      <w:proofErr w:type="spellEnd"/>
      <w:r>
        <w:t xml:space="preserve"> Christlichen </w:t>
      </w:r>
      <w:proofErr w:type="spellStart"/>
      <w:r>
        <w:t>verheissunge</w:t>
      </w:r>
      <w:proofErr w:type="spellEnd"/>
      <w:r>
        <w:t xml:space="preserve"> willen / ich tilge deine </w:t>
      </w:r>
      <w:proofErr w:type="spellStart"/>
      <w:r>
        <w:t>suend</w:t>
      </w:r>
      <w:proofErr w:type="spellEnd"/>
      <w:r>
        <w:t xml:space="preserve"> </w:t>
      </w:r>
      <w:proofErr w:type="spellStart"/>
      <w:r>
        <w:t>umb</w:t>
      </w:r>
      <w:proofErr w:type="spellEnd"/>
      <w:r>
        <w:t xml:space="preserve"> meinet willen und </w:t>
      </w:r>
      <w:proofErr w:type="spellStart"/>
      <w:r>
        <w:t>gedencke</w:t>
      </w:r>
      <w:proofErr w:type="spellEnd"/>
      <w:r>
        <w:t xml:space="preserve"> deiner </w:t>
      </w:r>
      <w:proofErr w:type="spellStart"/>
      <w:r>
        <w:t>suende</w:t>
      </w:r>
      <w:proofErr w:type="spellEnd"/>
      <w:r>
        <w:t xml:space="preserve"> nicht / sondern auch </w:t>
      </w:r>
      <w:proofErr w:type="spellStart"/>
      <w:r>
        <w:t>umb</w:t>
      </w:r>
      <w:proofErr w:type="spellEnd"/>
      <w:r>
        <w:t xml:space="preserve"> dieser </w:t>
      </w:r>
      <w:proofErr w:type="spellStart"/>
      <w:r>
        <w:t>Gottlichen</w:t>
      </w:r>
      <w:proofErr w:type="spellEnd"/>
      <w:r>
        <w:t xml:space="preserve"> </w:t>
      </w:r>
      <w:proofErr w:type="spellStart"/>
      <w:r>
        <w:t>weissagunge</w:t>
      </w:r>
      <w:proofErr w:type="spellEnd"/>
      <w:r>
        <w:t xml:space="preserve"> willen / Drachen und </w:t>
      </w:r>
      <w:proofErr w:type="spellStart"/>
      <w:r>
        <w:t>Straussen</w:t>
      </w:r>
      <w:proofErr w:type="spellEnd"/>
      <w:r>
        <w:t xml:space="preserve"> werden mich preisen: </w:t>
      </w:r>
      <w:proofErr w:type="spellStart"/>
      <w:r>
        <w:t>auffdas</w:t>
      </w:r>
      <w:proofErr w:type="spellEnd"/>
      <w:r>
        <w:t xml:space="preserve"> kein Jude die Heiden / und kein Heide die Juden </w:t>
      </w:r>
      <w:proofErr w:type="spellStart"/>
      <w:r>
        <w:t>jres</w:t>
      </w:r>
      <w:proofErr w:type="spellEnd"/>
      <w:r>
        <w:t xml:space="preserve"> namens und </w:t>
      </w:r>
      <w:proofErr w:type="spellStart"/>
      <w:r>
        <w:t>glawbens</w:t>
      </w:r>
      <w:proofErr w:type="spellEnd"/>
      <w:r>
        <w:t xml:space="preserve"> halben verdamme / wenn sie nur Gott furchten nach den </w:t>
      </w:r>
      <w:proofErr w:type="spellStart"/>
      <w:r>
        <w:t>zehen</w:t>
      </w:r>
      <w:proofErr w:type="spellEnd"/>
      <w:r>
        <w:t xml:space="preserve"> </w:t>
      </w:r>
      <w:proofErr w:type="spellStart"/>
      <w:r>
        <w:t>gebotten</w:t>
      </w:r>
      <w:proofErr w:type="spellEnd"/>
      <w:r>
        <w:t xml:space="preserve"> und </w:t>
      </w:r>
      <w:proofErr w:type="spellStart"/>
      <w:r>
        <w:t>glewben</w:t>
      </w:r>
      <w:proofErr w:type="spellEnd"/>
      <w:r>
        <w:t xml:space="preserve"> </w:t>
      </w:r>
      <w:proofErr w:type="spellStart"/>
      <w:r>
        <w:t>diser</w:t>
      </w:r>
      <w:proofErr w:type="spellEnd"/>
      <w:r>
        <w:t xml:space="preserve"> </w:t>
      </w:r>
      <w:proofErr w:type="spellStart"/>
      <w:r>
        <w:t>verheissunge</w:t>
      </w:r>
      <w:proofErr w:type="spellEnd"/>
      <w:r>
        <w:t xml:space="preserve"> CHRISTI / Ich tilge deine </w:t>
      </w:r>
      <w:proofErr w:type="spellStart"/>
      <w:r>
        <w:t>missethat</w:t>
      </w:r>
      <w:proofErr w:type="spellEnd"/>
      <w:r>
        <w:t xml:space="preserve"> </w:t>
      </w:r>
      <w:proofErr w:type="spellStart"/>
      <w:r>
        <w:t>umb</w:t>
      </w:r>
      <w:proofErr w:type="spellEnd"/>
      <w:r>
        <w:t xml:space="preserve"> meinet willen und </w:t>
      </w:r>
      <w:proofErr w:type="spellStart"/>
      <w:r>
        <w:t>gedencke</w:t>
      </w:r>
      <w:proofErr w:type="spellEnd"/>
      <w:r>
        <w:t xml:space="preserve"> deiner </w:t>
      </w:r>
      <w:proofErr w:type="spellStart"/>
      <w:r>
        <w:t>suende</w:t>
      </w:r>
      <w:proofErr w:type="spellEnd"/>
      <w:r>
        <w:t xml:space="preserve"> nicht / auch dieselben mit dem munde wie ein Drach und Strauß Gottes bekennen. Die Heiden waren gegen die Juden </w:t>
      </w:r>
      <w:proofErr w:type="spellStart"/>
      <w:r>
        <w:t>gesinnet</w:t>
      </w:r>
      <w:proofErr w:type="spellEnd"/>
      <w:r>
        <w:t xml:space="preserve"> wie </w:t>
      </w:r>
      <w:proofErr w:type="spellStart"/>
      <w:r>
        <w:t>gifftige</w:t>
      </w:r>
      <w:proofErr w:type="spellEnd"/>
      <w:r>
        <w:t xml:space="preserve"> Drachen / und waren in Gottes </w:t>
      </w:r>
      <w:proofErr w:type="spellStart"/>
      <w:r>
        <w:t>sachen</w:t>
      </w:r>
      <w:proofErr w:type="spellEnd"/>
      <w:r>
        <w:t xml:space="preserve"> </w:t>
      </w:r>
      <w:proofErr w:type="spellStart"/>
      <w:r>
        <w:t>torichte</w:t>
      </w:r>
      <w:proofErr w:type="spellEnd"/>
      <w:r>
        <w:t xml:space="preserve"> </w:t>
      </w:r>
      <w:proofErr w:type="spellStart"/>
      <w:r>
        <w:t>Straussen</w:t>
      </w:r>
      <w:proofErr w:type="spellEnd"/>
      <w:r>
        <w:t xml:space="preserve">: weil aber die Juden </w:t>
      </w:r>
      <w:proofErr w:type="spellStart"/>
      <w:r>
        <w:t>erger</w:t>
      </w:r>
      <w:proofErr w:type="spellEnd"/>
      <w:r>
        <w:t xml:space="preserve"> waren denn die Heiden </w:t>
      </w:r>
      <w:proofErr w:type="spellStart"/>
      <w:r>
        <w:t>alß</w:t>
      </w:r>
      <w:proofErr w:type="spellEnd"/>
      <w:r>
        <w:t xml:space="preserve"> </w:t>
      </w:r>
      <w:proofErr w:type="spellStart"/>
      <w:r>
        <w:t>Jere</w:t>
      </w:r>
      <w:proofErr w:type="spellEnd"/>
      <w:r>
        <w:t xml:space="preserve">. 2. anzeiget / </w:t>
      </w:r>
      <w:proofErr w:type="spellStart"/>
      <w:r>
        <w:t>rhuemeten</w:t>
      </w:r>
      <w:proofErr w:type="spellEnd"/>
      <w:r>
        <w:t xml:space="preserve"> den Messiah / mordeten aber die so von </w:t>
      </w:r>
      <w:proofErr w:type="spellStart"/>
      <w:r>
        <w:t>jm</w:t>
      </w:r>
      <w:proofErr w:type="spellEnd"/>
      <w:r>
        <w:t xml:space="preserve"> </w:t>
      </w:r>
      <w:proofErr w:type="spellStart"/>
      <w:r>
        <w:t>weissageten</w:t>
      </w:r>
      <w:proofErr w:type="spellEnd"/>
      <w:r>
        <w:t xml:space="preserve"> und endlich in </w:t>
      </w:r>
      <w:proofErr w:type="spellStart"/>
      <w:r>
        <w:t>selbs</w:t>
      </w:r>
      <w:proofErr w:type="spellEnd"/>
      <w:r>
        <w:t xml:space="preserve"> / so </w:t>
      </w:r>
      <w:proofErr w:type="spellStart"/>
      <w:r>
        <w:t>feret</w:t>
      </w:r>
      <w:proofErr w:type="spellEnd"/>
      <w:r>
        <w:t xml:space="preserve"> Gott her und </w:t>
      </w:r>
      <w:proofErr w:type="spellStart"/>
      <w:r>
        <w:t>verwirfft</w:t>
      </w:r>
      <w:proofErr w:type="spellEnd"/>
      <w:r>
        <w:t xml:space="preserve"> die Juden die sich </w:t>
      </w:r>
      <w:proofErr w:type="spellStart"/>
      <w:r>
        <w:t>auff</w:t>
      </w:r>
      <w:proofErr w:type="spellEnd"/>
      <w:r>
        <w:t xml:space="preserve"> </w:t>
      </w:r>
      <w:proofErr w:type="spellStart"/>
      <w:r>
        <w:t>jren</w:t>
      </w:r>
      <w:proofErr w:type="spellEnd"/>
      <w:r>
        <w:t xml:space="preserve"> heiligen </w:t>
      </w:r>
      <w:proofErr w:type="spellStart"/>
      <w:r>
        <w:t>namen</w:t>
      </w:r>
      <w:proofErr w:type="spellEnd"/>
      <w:r>
        <w:t xml:space="preserve"> </w:t>
      </w:r>
      <w:proofErr w:type="spellStart"/>
      <w:r>
        <w:t>verliessen</w:t>
      </w:r>
      <w:proofErr w:type="spellEnd"/>
      <w:r>
        <w:t xml:space="preserve"> und Gottes </w:t>
      </w:r>
      <w:proofErr w:type="spellStart"/>
      <w:r>
        <w:t>volck</w:t>
      </w:r>
      <w:proofErr w:type="spellEnd"/>
      <w:r>
        <w:t xml:space="preserve"> sich </w:t>
      </w:r>
      <w:proofErr w:type="spellStart"/>
      <w:r>
        <w:t>rhuemeten</w:t>
      </w:r>
      <w:proofErr w:type="spellEnd"/>
      <w:r>
        <w:t xml:space="preserve"> on Gottes furcht und </w:t>
      </w:r>
      <w:proofErr w:type="spellStart"/>
      <w:r>
        <w:t>glawben</w:t>
      </w:r>
      <w:proofErr w:type="spellEnd"/>
      <w:r>
        <w:t xml:space="preserve"> an CHRISTUM und </w:t>
      </w:r>
      <w:proofErr w:type="spellStart"/>
      <w:r>
        <w:t>nimpt</w:t>
      </w:r>
      <w:proofErr w:type="spellEnd"/>
      <w:r>
        <w:t xml:space="preserve"> die Heiden so von den Juden als </w:t>
      </w:r>
      <w:proofErr w:type="spellStart"/>
      <w:r>
        <w:t>gifftige</w:t>
      </w:r>
      <w:proofErr w:type="spellEnd"/>
      <w:r>
        <w:t xml:space="preserve"> Drachen und </w:t>
      </w:r>
      <w:proofErr w:type="spellStart"/>
      <w:r>
        <w:t>torichte</w:t>
      </w:r>
      <w:proofErr w:type="spellEnd"/>
      <w:r>
        <w:t xml:space="preserve"> </w:t>
      </w:r>
      <w:proofErr w:type="spellStart"/>
      <w:r>
        <w:t>Struassen</w:t>
      </w:r>
      <w:proofErr w:type="spellEnd"/>
      <w:r>
        <w:t xml:space="preserve"> gescholten und verachtet wurden </w:t>
      </w:r>
      <w:proofErr w:type="spellStart"/>
      <w:r>
        <w:t>umb</w:t>
      </w:r>
      <w:proofErr w:type="spellEnd"/>
      <w:r>
        <w:t xml:space="preserve"> des willen alleine zu </w:t>
      </w:r>
      <w:proofErr w:type="spellStart"/>
      <w:r>
        <w:t>kindern</w:t>
      </w:r>
      <w:proofErr w:type="spellEnd"/>
      <w:r>
        <w:t xml:space="preserve"> und erben Gottes an das sie </w:t>
      </w:r>
      <w:proofErr w:type="spellStart"/>
      <w:r>
        <w:t>buessen</w:t>
      </w:r>
      <w:proofErr w:type="spellEnd"/>
      <w:r>
        <w:t xml:space="preserve"> und </w:t>
      </w:r>
      <w:proofErr w:type="spellStart"/>
      <w:r>
        <w:t>glewben</w:t>
      </w:r>
      <w:proofErr w:type="spellEnd"/>
      <w:r>
        <w:t xml:space="preserve"> an CHRISTUM nach der Apostel predigt. Gott ist kein </w:t>
      </w:r>
      <w:proofErr w:type="spellStart"/>
      <w:r>
        <w:t>anseher</w:t>
      </w:r>
      <w:proofErr w:type="spellEnd"/>
      <w:r>
        <w:t xml:space="preserve"> der </w:t>
      </w:r>
      <w:proofErr w:type="spellStart"/>
      <w:r>
        <w:t>person</w:t>
      </w:r>
      <w:proofErr w:type="spellEnd"/>
      <w:r>
        <w:t xml:space="preserve"> und </w:t>
      </w:r>
      <w:proofErr w:type="spellStart"/>
      <w:r>
        <w:t>namen</w:t>
      </w:r>
      <w:proofErr w:type="spellEnd"/>
      <w:r>
        <w:t xml:space="preserve">: wer Gott furchtet und CHRISTO </w:t>
      </w:r>
      <w:proofErr w:type="spellStart"/>
      <w:r>
        <w:t>glewbet</w:t>
      </w:r>
      <w:proofErr w:type="spellEnd"/>
      <w:r>
        <w:t xml:space="preserve"> / den achtet er gerecht und macht in selig / er </w:t>
      </w:r>
      <w:proofErr w:type="spellStart"/>
      <w:r>
        <w:t>heisse</w:t>
      </w:r>
      <w:proofErr w:type="spellEnd"/>
      <w:r>
        <w:t xml:space="preserve"> Drach oder Strauß </w:t>
      </w:r>
      <w:proofErr w:type="spellStart"/>
      <w:r>
        <w:t>Absolon</w:t>
      </w:r>
      <w:proofErr w:type="spellEnd"/>
      <w:r>
        <w:t xml:space="preserve"> oder Judas. </w:t>
      </w:r>
      <w:proofErr w:type="spellStart"/>
      <w:r>
        <w:t>Drumb</w:t>
      </w:r>
      <w:proofErr w:type="spellEnd"/>
      <w:r>
        <w:t xml:space="preserve"> </w:t>
      </w:r>
      <w:proofErr w:type="spellStart"/>
      <w:r>
        <w:t>verdreust</w:t>
      </w:r>
      <w:proofErr w:type="spellEnd"/>
      <w:r>
        <w:t xml:space="preserve"> es Gott so </w:t>
      </w:r>
      <w:proofErr w:type="spellStart"/>
      <w:r>
        <w:t>seer</w:t>
      </w:r>
      <w:proofErr w:type="spellEnd"/>
      <w:r>
        <w:t xml:space="preserve"> / wenn ein Jude der nicht </w:t>
      </w:r>
      <w:proofErr w:type="spellStart"/>
      <w:r>
        <w:t>buesset</w:t>
      </w:r>
      <w:proofErr w:type="spellEnd"/>
      <w:r>
        <w:t xml:space="preserve"> und </w:t>
      </w:r>
      <w:proofErr w:type="spellStart"/>
      <w:r>
        <w:t>glewbet</w:t>
      </w:r>
      <w:proofErr w:type="spellEnd"/>
      <w:r>
        <w:t xml:space="preserve"> / einen </w:t>
      </w:r>
      <w:proofErr w:type="spellStart"/>
      <w:r>
        <w:t>Heidne</w:t>
      </w:r>
      <w:proofErr w:type="spellEnd"/>
      <w:r>
        <w:t xml:space="preserve"> </w:t>
      </w:r>
      <w:proofErr w:type="spellStart"/>
      <w:r>
        <w:t>umb</w:t>
      </w:r>
      <w:proofErr w:type="spellEnd"/>
      <w:r>
        <w:t xml:space="preserve"> des willen einen </w:t>
      </w:r>
      <w:proofErr w:type="spellStart"/>
      <w:r>
        <w:t>gifftigen</w:t>
      </w:r>
      <w:proofErr w:type="spellEnd"/>
      <w:r>
        <w:t xml:space="preserve"> Drachen und </w:t>
      </w:r>
      <w:proofErr w:type="spellStart"/>
      <w:r>
        <w:t>torichten</w:t>
      </w:r>
      <w:proofErr w:type="spellEnd"/>
      <w:r>
        <w:t xml:space="preserve"> </w:t>
      </w:r>
      <w:proofErr w:type="spellStart"/>
      <w:r>
        <w:t>Straussen</w:t>
      </w:r>
      <w:proofErr w:type="spellEnd"/>
      <w:r>
        <w:t xml:space="preserve"> schilt / das er sich bessert nach den </w:t>
      </w:r>
      <w:proofErr w:type="spellStart"/>
      <w:r>
        <w:t>zehen</w:t>
      </w:r>
      <w:proofErr w:type="spellEnd"/>
      <w:r>
        <w:t xml:space="preserve"> </w:t>
      </w:r>
      <w:proofErr w:type="spellStart"/>
      <w:r>
        <w:t>gebotten</w:t>
      </w:r>
      <w:proofErr w:type="spellEnd"/>
      <w:r>
        <w:t xml:space="preserve"> und </w:t>
      </w:r>
      <w:proofErr w:type="spellStart"/>
      <w:r>
        <w:t>glewbet</w:t>
      </w:r>
      <w:proofErr w:type="spellEnd"/>
      <w:r>
        <w:t xml:space="preserve"> </w:t>
      </w:r>
      <w:proofErr w:type="spellStart"/>
      <w:r>
        <w:t>Gottlichen</w:t>
      </w:r>
      <w:proofErr w:type="spellEnd"/>
      <w:r>
        <w:t xml:space="preserve"> </w:t>
      </w:r>
      <w:proofErr w:type="spellStart"/>
      <w:r>
        <w:t>verheissungen</w:t>
      </w:r>
      <w:proofErr w:type="spellEnd"/>
      <w:r>
        <w:t xml:space="preserve"> von CHRISTO das er den </w:t>
      </w:r>
      <w:proofErr w:type="spellStart"/>
      <w:r>
        <w:t>unglewbigen</w:t>
      </w:r>
      <w:proofErr w:type="spellEnd"/>
      <w:r>
        <w:t xml:space="preserve"> Juden </w:t>
      </w:r>
      <w:proofErr w:type="spellStart"/>
      <w:r>
        <w:t>verwirfft</w:t>
      </w:r>
      <w:proofErr w:type="spellEnd"/>
      <w:r>
        <w:t xml:space="preserve"> und an seine stad den </w:t>
      </w:r>
      <w:proofErr w:type="spellStart"/>
      <w:r>
        <w:t>glewbigen</w:t>
      </w:r>
      <w:proofErr w:type="spellEnd"/>
      <w:r>
        <w:t xml:space="preserve"> Heiden </w:t>
      </w:r>
      <w:proofErr w:type="spellStart"/>
      <w:r>
        <w:t>annimpt</w:t>
      </w:r>
      <w:proofErr w:type="spellEnd"/>
      <w:r>
        <w:t xml:space="preserve"> unangesehen seine </w:t>
      </w:r>
      <w:proofErr w:type="spellStart"/>
      <w:r>
        <w:t>person</w:t>
      </w:r>
      <w:proofErr w:type="spellEnd"/>
      <w:r>
        <w:t xml:space="preserve"> und </w:t>
      </w:r>
      <w:proofErr w:type="spellStart"/>
      <w:r>
        <w:t>namen</w:t>
      </w:r>
      <w:proofErr w:type="spellEnd"/>
      <w:r>
        <w:t xml:space="preserve"> da nichts </w:t>
      </w:r>
      <w:proofErr w:type="spellStart"/>
      <w:r>
        <w:t>guttes</w:t>
      </w:r>
      <w:proofErr w:type="spellEnd"/>
      <w:r>
        <w:t xml:space="preserve"> an ist on den </w:t>
      </w:r>
      <w:proofErr w:type="spellStart"/>
      <w:r>
        <w:t>glawben</w:t>
      </w:r>
      <w:proofErr w:type="spellEnd"/>
      <w:r>
        <w:t xml:space="preserve">. </w:t>
      </w:r>
      <w:proofErr w:type="spellStart"/>
      <w:r>
        <w:t>Solt</w:t>
      </w:r>
      <w:proofErr w:type="spellEnd"/>
      <w:r>
        <w:t xml:space="preserve"> er denn nicht viel mehr und so </w:t>
      </w:r>
      <w:proofErr w:type="spellStart"/>
      <w:r>
        <w:t>seer</w:t>
      </w:r>
      <w:proofErr w:type="spellEnd"/>
      <w:r>
        <w:t xml:space="preserve"> </w:t>
      </w:r>
      <w:proofErr w:type="spellStart"/>
      <w:r>
        <w:t>ungnedig</w:t>
      </w:r>
      <w:proofErr w:type="spellEnd"/>
      <w:r>
        <w:t xml:space="preserve"> sein einem </w:t>
      </w:r>
      <w:proofErr w:type="spellStart"/>
      <w:r>
        <w:t>stoltzen</w:t>
      </w:r>
      <w:proofErr w:type="spellEnd"/>
      <w:r>
        <w:t xml:space="preserve"> Heiden der sich einen Christen nennet on </w:t>
      </w:r>
      <w:proofErr w:type="spellStart"/>
      <w:r>
        <w:t>buß</w:t>
      </w:r>
      <w:proofErr w:type="spellEnd"/>
      <w:r>
        <w:t xml:space="preserve"> und </w:t>
      </w:r>
      <w:proofErr w:type="spellStart"/>
      <w:r>
        <w:t>glawben</w:t>
      </w:r>
      <w:proofErr w:type="spellEnd"/>
      <w:r>
        <w:t xml:space="preserve"> / und dennoch einen Juden oder Heiden so </w:t>
      </w:r>
      <w:proofErr w:type="spellStart"/>
      <w:r>
        <w:t>bueset</w:t>
      </w:r>
      <w:proofErr w:type="spellEnd"/>
      <w:r>
        <w:t xml:space="preserve"> und </w:t>
      </w:r>
      <w:proofErr w:type="spellStart"/>
      <w:r>
        <w:t>glewbet</w:t>
      </w:r>
      <w:proofErr w:type="spellEnd"/>
      <w:r>
        <w:t xml:space="preserve"> </w:t>
      </w:r>
      <w:proofErr w:type="spellStart"/>
      <w:r>
        <w:t>umb</w:t>
      </w:r>
      <w:proofErr w:type="spellEnd"/>
      <w:r>
        <w:t xml:space="preserve"> des willen alleine verachtet wie einen </w:t>
      </w:r>
      <w:proofErr w:type="spellStart"/>
      <w:r>
        <w:t>gifftigen</w:t>
      </w:r>
      <w:proofErr w:type="spellEnd"/>
      <w:r>
        <w:t xml:space="preserve"> Drachen und </w:t>
      </w:r>
      <w:proofErr w:type="spellStart"/>
      <w:r>
        <w:t>torichten</w:t>
      </w:r>
      <w:proofErr w:type="spellEnd"/>
      <w:r>
        <w:t xml:space="preserve"> </w:t>
      </w:r>
      <w:proofErr w:type="spellStart"/>
      <w:r>
        <w:t>Straussen</w:t>
      </w:r>
      <w:proofErr w:type="spellEnd"/>
      <w:r>
        <w:t xml:space="preserve"> das er Drach oder Strauß </w:t>
      </w:r>
      <w:proofErr w:type="spellStart"/>
      <w:r>
        <w:t>heist</w:t>
      </w:r>
      <w:proofErr w:type="spellEnd"/>
      <w:r>
        <w:t xml:space="preserve"> und bekennet das man durch nichts anders vom fluche des </w:t>
      </w:r>
      <w:proofErr w:type="spellStart"/>
      <w:r>
        <w:t>Gesetzs</w:t>
      </w:r>
      <w:proofErr w:type="spellEnd"/>
      <w:r>
        <w:t xml:space="preserve"> </w:t>
      </w:r>
      <w:proofErr w:type="spellStart"/>
      <w:r>
        <w:t>erloest</w:t>
      </w:r>
      <w:proofErr w:type="spellEnd"/>
      <w:r>
        <w:t xml:space="preserve"> gerecht </w:t>
      </w:r>
      <w:proofErr w:type="spellStart"/>
      <w:r>
        <w:t>fur</w:t>
      </w:r>
      <w:proofErr w:type="spellEnd"/>
      <w:r>
        <w:t xml:space="preserve"> Gott und selig werde denn durch den </w:t>
      </w:r>
      <w:proofErr w:type="spellStart"/>
      <w:r>
        <w:t>blossen</w:t>
      </w:r>
      <w:proofErr w:type="spellEnd"/>
      <w:r>
        <w:t xml:space="preserve"> </w:t>
      </w:r>
      <w:proofErr w:type="spellStart"/>
      <w:r>
        <w:t>glawben</w:t>
      </w:r>
      <w:proofErr w:type="spellEnd"/>
      <w:r>
        <w:t xml:space="preserve"> an CHRISTUM nach </w:t>
      </w:r>
      <w:proofErr w:type="spellStart"/>
      <w:r>
        <w:t>Gottlichen</w:t>
      </w:r>
      <w:proofErr w:type="spellEnd"/>
      <w:r>
        <w:t xml:space="preserve"> </w:t>
      </w:r>
      <w:proofErr w:type="spellStart"/>
      <w:r>
        <w:t>verheissungen</w:t>
      </w:r>
      <w:proofErr w:type="spellEnd"/>
      <w:r>
        <w:t xml:space="preserve"> </w:t>
      </w:r>
      <w:proofErr w:type="spellStart"/>
      <w:r>
        <w:t>bekand</w:t>
      </w:r>
      <w:proofErr w:type="spellEnd"/>
      <w:r>
        <w:t xml:space="preserve"> / das er den </w:t>
      </w:r>
      <w:proofErr w:type="spellStart"/>
      <w:r>
        <w:t>stoltzen</w:t>
      </w:r>
      <w:proofErr w:type="spellEnd"/>
      <w:r>
        <w:t xml:space="preserve"> heiligen mit seinem Englischen </w:t>
      </w:r>
      <w:proofErr w:type="spellStart"/>
      <w:r>
        <w:t>namen</w:t>
      </w:r>
      <w:proofErr w:type="spellEnd"/>
      <w:r>
        <w:t xml:space="preserve"> </w:t>
      </w:r>
      <w:proofErr w:type="spellStart"/>
      <w:r>
        <w:t>verwirfft</w:t>
      </w:r>
      <w:proofErr w:type="spellEnd"/>
      <w:r>
        <w:t xml:space="preserve"> / dieweil er nicht zulassen </w:t>
      </w:r>
      <w:proofErr w:type="spellStart"/>
      <w:r>
        <w:t>wil</w:t>
      </w:r>
      <w:proofErr w:type="spellEnd"/>
      <w:r>
        <w:t xml:space="preserve"> das ein Drach oder Strauß </w:t>
      </w:r>
      <w:proofErr w:type="spellStart"/>
      <w:r>
        <w:t>genanter</w:t>
      </w:r>
      <w:proofErr w:type="spellEnd"/>
      <w:r>
        <w:t xml:space="preserve"> on </w:t>
      </w:r>
      <w:proofErr w:type="spellStart"/>
      <w:r>
        <w:t>zuthun</w:t>
      </w:r>
      <w:proofErr w:type="spellEnd"/>
      <w:r>
        <w:t xml:space="preserve"> des </w:t>
      </w:r>
      <w:proofErr w:type="spellStart"/>
      <w:r>
        <w:t>Gesetzs</w:t>
      </w:r>
      <w:proofErr w:type="spellEnd"/>
      <w:r>
        <w:t xml:space="preserve"> alleine durch den </w:t>
      </w:r>
      <w:proofErr w:type="spellStart"/>
      <w:r>
        <w:t>glawben</w:t>
      </w:r>
      <w:proofErr w:type="spellEnd"/>
      <w:r>
        <w:t xml:space="preserve"> der </w:t>
      </w:r>
      <w:proofErr w:type="spellStart"/>
      <w:r>
        <w:t>verheissunge</w:t>
      </w:r>
      <w:proofErr w:type="spellEnd"/>
      <w:r>
        <w:t xml:space="preserve"> gerecht </w:t>
      </w:r>
      <w:proofErr w:type="spellStart"/>
      <w:r>
        <w:t>fur</w:t>
      </w:r>
      <w:proofErr w:type="spellEnd"/>
      <w:r>
        <w:t xml:space="preserve"> Gott und selig werde / den aber mit dem </w:t>
      </w:r>
      <w:proofErr w:type="spellStart"/>
      <w:r>
        <w:t>heßlichen</w:t>
      </w:r>
      <w:proofErr w:type="spellEnd"/>
      <w:r>
        <w:t xml:space="preserve"> </w:t>
      </w:r>
      <w:proofErr w:type="spellStart"/>
      <w:r>
        <w:t>namen</w:t>
      </w:r>
      <w:proofErr w:type="spellEnd"/>
      <w:r>
        <w:t xml:space="preserve"> </w:t>
      </w:r>
      <w:proofErr w:type="spellStart"/>
      <w:r>
        <w:t>annimpt</w:t>
      </w:r>
      <w:proofErr w:type="spellEnd"/>
      <w:r>
        <w:t xml:space="preserve"> und seligmacht </w:t>
      </w:r>
      <w:proofErr w:type="spellStart"/>
      <w:r>
        <w:t>umb</w:t>
      </w:r>
      <w:proofErr w:type="spellEnd"/>
      <w:r>
        <w:t xml:space="preserve"> des willen alleine das er die </w:t>
      </w:r>
      <w:proofErr w:type="spellStart"/>
      <w:r>
        <w:t>suende</w:t>
      </w:r>
      <w:proofErr w:type="spellEnd"/>
      <w:r>
        <w:t xml:space="preserve"> bekennet nach dem Gesetz und </w:t>
      </w:r>
      <w:proofErr w:type="spellStart"/>
      <w:r>
        <w:t>glewbet</w:t>
      </w:r>
      <w:proofErr w:type="spellEnd"/>
      <w:r>
        <w:t xml:space="preserve"> das CHRISTUS on </w:t>
      </w:r>
      <w:proofErr w:type="spellStart"/>
      <w:r>
        <w:t>zuthun</w:t>
      </w:r>
      <w:proofErr w:type="spellEnd"/>
      <w:r>
        <w:t xml:space="preserve"> des </w:t>
      </w:r>
      <w:proofErr w:type="spellStart"/>
      <w:r>
        <w:t>Gestezs</w:t>
      </w:r>
      <w:proofErr w:type="spellEnd"/>
      <w:r>
        <w:t xml:space="preserve"> seine </w:t>
      </w:r>
      <w:proofErr w:type="spellStart"/>
      <w:r>
        <w:t>vergebung</w:t>
      </w:r>
      <w:proofErr w:type="spellEnd"/>
      <w:r>
        <w:t xml:space="preserve"> der </w:t>
      </w:r>
      <w:proofErr w:type="spellStart"/>
      <w:r>
        <w:t>suenden</w:t>
      </w:r>
      <w:proofErr w:type="spellEnd"/>
      <w:r>
        <w:t xml:space="preserve"> </w:t>
      </w:r>
      <w:proofErr w:type="spellStart"/>
      <w:r>
        <w:t>erloesung</w:t>
      </w:r>
      <w:proofErr w:type="spellEnd"/>
      <w:r>
        <w:t xml:space="preserve"> vom fluche des </w:t>
      </w:r>
      <w:proofErr w:type="spellStart"/>
      <w:r>
        <w:t>Gesetzs</w:t>
      </w:r>
      <w:proofErr w:type="spellEnd"/>
      <w:r>
        <w:t xml:space="preserve"> ewige </w:t>
      </w:r>
      <w:proofErr w:type="spellStart"/>
      <w:r>
        <w:t>selickeit</w:t>
      </w:r>
      <w:proofErr w:type="spellEnd"/>
      <w:r>
        <w:t xml:space="preserve"> im </w:t>
      </w:r>
      <w:proofErr w:type="spellStart"/>
      <w:r>
        <w:t>himelreich</w:t>
      </w:r>
      <w:proofErr w:type="spellEnd"/>
      <w:r>
        <w:t xml:space="preserve"> </w:t>
      </w:r>
      <w:proofErr w:type="spellStart"/>
      <w:r>
        <w:t>seie</w:t>
      </w:r>
      <w:proofErr w:type="spellEnd"/>
      <w:r>
        <w:t xml:space="preserve"> / nach dieser </w:t>
      </w:r>
      <w:proofErr w:type="spellStart"/>
      <w:r>
        <w:t>verheissung</w:t>
      </w:r>
      <w:proofErr w:type="spellEnd"/>
      <w:r>
        <w:t xml:space="preserve"> / Ich tilge deine </w:t>
      </w:r>
      <w:proofErr w:type="spellStart"/>
      <w:r>
        <w:t>missethat</w:t>
      </w:r>
      <w:proofErr w:type="spellEnd"/>
      <w:r>
        <w:t xml:space="preserve"> </w:t>
      </w:r>
      <w:proofErr w:type="spellStart"/>
      <w:r>
        <w:t>umb</w:t>
      </w:r>
      <w:proofErr w:type="spellEnd"/>
      <w:r>
        <w:t xml:space="preserve"> meinet willen und </w:t>
      </w:r>
      <w:proofErr w:type="spellStart"/>
      <w:r>
        <w:t>gedencke</w:t>
      </w:r>
      <w:proofErr w:type="spellEnd"/>
      <w:r>
        <w:t xml:space="preserve"> deiner </w:t>
      </w:r>
      <w:proofErr w:type="spellStart"/>
      <w:r>
        <w:t>suenden</w:t>
      </w:r>
      <w:proofErr w:type="spellEnd"/>
      <w:r>
        <w:t xml:space="preserve"> nicht. </w:t>
      </w:r>
    </w:p>
    <w:p w14:paraId="528580D1" w14:textId="77777777" w:rsidR="00DD44BB" w:rsidRDefault="00DD44BB" w:rsidP="00DD44BB">
      <w:pPr>
        <w:pStyle w:val="StandardWeb"/>
      </w:pPr>
      <w:r>
        <w:t xml:space="preserve">Dem andern hab ich einen </w:t>
      </w:r>
      <w:proofErr w:type="spellStart"/>
      <w:r>
        <w:t>titel</w:t>
      </w:r>
      <w:proofErr w:type="spellEnd"/>
      <w:r>
        <w:t xml:space="preserve"> gegeben: Von den Schreibern die sich CHRISTO zuschreiben: allen die </w:t>
      </w:r>
      <w:proofErr w:type="spellStart"/>
      <w:r>
        <w:t>buecher</w:t>
      </w:r>
      <w:proofErr w:type="spellEnd"/>
      <w:r>
        <w:t xml:space="preserve"> von CHRISTO geschrieben haben noch schreiben schreiben werden zu lob / ehre / </w:t>
      </w:r>
      <w:proofErr w:type="spellStart"/>
      <w:r>
        <w:t>danck</w:t>
      </w:r>
      <w:proofErr w:type="spellEnd"/>
      <w:r>
        <w:t xml:space="preserve"> / im </w:t>
      </w:r>
      <w:proofErr w:type="spellStart"/>
      <w:r>
        <w:t>namen</w:t>
      </w:r>
      <w:proofErr w:type="spellEnd"/>
      <w:r>
        <w:t xml:space="preserve"> CHRISTI. Denn weil Gott </w:t>
      </w:r>
      <w:proofErr w:type="spellStart"/>
      <w:r>
        <w:t>solchs</w:t>
      </w:r>
      <w:proofErr w:type="spellEnd"/>
      <w:r>
        <w:t xml:space="preserve"> </w:t>
      </w:r>
      <w:proofErr w:type="spellStart"/>
      <w:r>
        <w:t>befolhen</w:t>
      </w:r>
      <w:proofErr w:type="spellEnd"/>
      <w:r>
        <w:t xml:space="preserve"> hat da er spricht </w:t>
      </w:r>
      <w:proofErr w:type="spellStart"/>
      <w:r>
        <w:t>Psal</w:t>
      </w:r>
      <w:proofErr w:type="spellEnd"/>
      <w:r>
        <w:t xml:space="preserve">. 102. Dis werde geschrieben </w:t>
      </w:r>
      <w:proofErr w:type="spellStart"/>
      <w:r>
        <w:t>auff</w:t>
      </w:r>
      <w:proofErr w:type="spellEnd"/>
      <w:r>
        <w:t xml:space="preserve"> die </w:t>
      </w:r>
      <w:proofErr w:type="spellStart"/>
      <w:r>
        <w:t>nachkomen</w:t>
      </w:r>
      <w:proofErr w:type="spellEnd"/>
      <w:r>
        <w:t xml:space="preserve"> / und nicht alleine 1. Petri. 1. zeuget das die Propheten uns zu nutz von CHRISTO geschrieben haben / desgleichen 1. Jo. 1. spricht / wir schreiben euch </w:t>
      </w:r>
      <w:proofErr w:type="spellStart"/>
      <w:r>
        <w:t>darumb</w:t>
      </w:r>
      <w:proofErr w:type="spellEnd"/>
      <w:r>
        <w:t xml:space="preserve"> vom </w:t>
      </w:r>
      <w:proofErr w:type="spellStart"/>
      <w:r>
        <w:t>Wortt</w:t>
      </w:r>
      <w:proofErr w:type="spellEnd"/>
      <w:r>
        <w:t xml:space="preserve"> des </w:t>
      </w:r>
      <w:proofErr w:type="spellStart"/>
      <w:r>
        <w:t>lebens</w:t>
      </w:r>
      <w:proofErr w:type="spellEnd"/>
      <w:r>
        <w:t xml:space="preserve"> das </w:t>
      </w:r>
      <w:proofErr w:type="spellStart"/>
      <w:r>
        <w:t>ewre</w:t>
      </w:r>
      <w:proofErr w:type="spellEnd"/>
      <w:r>
        <w:t xml:space="preserve"> </w:t>
      </w:r>
      <w:proofErr w:type="spellStart"/>
      <w:r>
        <w:t>freude</w:t>
      </w:r>
      <w:proofErr w:type="spellEnd"/>
      <w:r>
        <w:t xml:space="preserve"> </w:t>
      </w:r>
      <w:proofErr w:type="spellStart"/>
      <w:r>
        <w:t>vollig</w:t>
      </w:r>
      <w:proofErr w:type="spellEnd"/>
      <w:r>
        <w:t xml:space="preserve"> </w:t>
      </w:r>
      <w:proofErr w:type="spellStart"/>
      <w:r>
        <w:t>seie</w:t>
      </w:r>
      <w:proofErr w:type="spellEnd"/>
      <w:r>
        <w:t xml:space="preserve"> / Sondern auch Esa. 44. weissaget das die Christen aus Juden und Heiden </w:t>
      </w:r>
      <w:proofErr w:type="spellStart"/>
      <w:r>
        <w:t>Buecher</w:t>
      </w:r>
      <w:proofErr w:type="spellEnd"/>
      <w:r>
        <w:t xml:space="preserve"> von CHRISTO schreiben werden und spricht / </w:t>
      </w:r>
      <w:proofErr w:type="spellStart"/>
      <w:r>
        <w:t>diser</w:t>
      </w:r>
      <w:proofErr w:type="spellEnd"/>
      <w:r>
        <w:t xml:space="preserve"> wird sich mit seiner </w:t>
      </w:r>
      <w:proofErr w:type="spellStart"/>
      <w:r>
        <w:t>hand</w:t>
      </w:r>
      <w:proofErr w:type="spellEnd"/>
      <w:r>
        <w:t xml:space="preserve"> dem </w:t>
      </w:r>
      <w:proofErr w:type="spellStart"/>
      <w:r>
        <w:t>Hern</w:t>
      </w:r>
      <w:proofErr w:type="spellEnd"/>
      <w:r>
        <w:t xml:space="preserve"> zuschreiben: wer </w:t>
      </w:r>
      <w:proofErr w:type="spellStart"/>
      <w:r>
        <w:t>wolt</w:t>
      </w:r>
      <w:proofErr w:type="spellEnd"/>
      <w:r>
        <w:t xml:space="preserve"> sich von </w:t>
      </w:r>
      <w:proofErr w:type="spellStart"/>
      <w:r>
        <w:t>disem</w:t>
      </w:r>
      <w:proofErr w:type="spellEnd"/>
      <w:r>
        <w:t xml:space="preserve"> </w:t>
      </w:r>
      <w:proofErr w:type="spellStart"/>
      <w:r>
        <w:t>gebotte</w:t>
      </w:r>
      <w:proofErr w:type="spellEnd"/>
      <w:r>
        <w:t xml:space="preserve"> Gottes / von </w:t>
      </w:r>
      <w:proofErr w:type="spellStart"/>
      <w:r>
        <w:t>disem</w:t>
      </w:r>
      <w:proofErr w:type="spellEnd"/>
      <w:r>
        <w:t xml:space="preserve"> </w:t>
      </w:r>
      <w:proofErr w:type="spellStart"/>
      <w:r>
        <w:t>exempel</w:t>
      </w:r>
      <w:proofErr w:type="spellEnd"/>
      <w:r>
        <w:t xml:space="preserve"> der Propheten und Apostel / von dieser </w:t>
      </w:r>
      <w:proofErr w:type="spellStart"/>
      <w:r>
        <w:t>weissagunge</w:t>
      </w:r>
      <w:proofErr w:type="spellEnd"/>
      <w:r>
        <w:t xml:space="preserve"> des heiligen Geists / durch </w:t>
      </w:r>
      <w:proofErr w:type="spellStart"/>
      <w:r>
        <w:t>boese</w:t>
      </w:r>
      <w:proofErr w:type="spellEnd"/>
      <w:r>
        <w:t xml:space="preserve"> </w:t>
      </w:r>
      <w:proofErr w:type="spellStart"/>
      <w:r>
        <w:t>geitzige</w:t>
      </w:r>
      <w:proofErr w:type="spellEnd"/>
      <w:r>
        <w:t xml:space="preserve"> neidische </w:t>
      </w:r>
      <w:proofErr w:type="spellStart"/>
      <w:r>
        <w:t>meuller</w:t>
      </w:r>
      <w:proofErr w:type="spellEnd"/>
      <w:r>
        <w:t xml:space="preserve"> abschrecken lassen </w:t>
      </w:r>
      <w:proofErr w:type="spellStart"/>
      <w:r>
        <w:t>Buecher</w:t>
      </w:r>
      <w:proofErr w:type="spellEnd"/>
      <w:r>
        <w:t xml:space="preserve"> zuschreiben von seinem zeitlichen und ewigen heil und leben JESU CHRISTO: oder wer </w:t>
      </w:r>
      <w:proofErr w:type="spellStart"/>
      <w:r>
        <w:t>wolt</w:t>
      </w:r>
      <w:proofErr w:type="spellEnd"/>
      <w:r>
        <w:t xml:space="preserve"> allein im </w:t>
      </w:r>
      <w:proofErr w:type="spellStart"/>
      <w:r>
        <w:t>himelreich</w:t>
      </w:r>
      <w:proofErr w:type="spellEnd"/>
      <w:r>
        <w:t xml:space="preserve"> sein / das ist / nicht alleine sein </w:t>
      </w:r>
      <w:proofErr w:type="spellStart"/>
      <w:r>
        <w:t>tichten</w:t>
      </w:r>
      <w:proofErr w:type="spellEnd"/>
      <w:r>
        <w:t xml:space="preserve"> und reden von </w:t>
      </w:r>
      <w:proofErr w:type="spellStart"/>
      <w:r>
        <w:t>gantzem</w:t>
      </w:r>
      <w:proofErr w:type="spellEnd"/>
      <w:r>
        <w:t xml:space="preserve"> </w:t>
      </w:r>
      <w:proofErr w:type="spellStart"/>
      <w:r>
        <w:t>hertzen</w:t>
      </w:r>
      <w:proofErr w:type="spellEnd"/>
      <w:r>
        <w:t xml:space="preserve"> dahin richten und strecken das CHRISTUS aller </w:t>
      </w:r>
      <w:proofErr w:type="spellStart"/>
      <w:r>
        <w:t>glewbigen</w:t>
      </w:r>
      <w:proofErr w:type="spellEnd"/>
      <w:r>
        <w:t xml:space="preserve"> einige </w:t>
      </w:r>
      <w:proofErr w:type="spellStart"/>
      <w:r>
        <w:t>gerechtickeit</w:t>
      </w:r>
      <w:proofErr w:type="spellEnd"/>
      <w:r>
        <w:t xml:space="preserve"> und ewige </w:t>
      </w:r>
      <w:proofErr w:type="spellStart"/>
      <w:r>
        <w:t>selickeit</w:t>
      </w:r>
      <w:proofErr w:type="spellEnd"/>
      <w:r>
        <w:t xml:space="preserve"> den </w:t>
      </w:r>
      <w:proofErr w:type="spellStart"/>
      <w:r>
        <w:t>leutten</w:t>
      </w:r>
      <w:proofErr w:type="spellEnd"/>
      <w:r>
        <w:t xml:space="preserve"> mehr </w:t>
      </w:r>
      <w:proofErr w:type="spellStart"/>
      <w:r>
        <w:t>bekand</w:t>
      </w:r>
      <w:proofErr w:type="spellEnd"/>
      <w:r>
        <w:t xml:space="preserve"> wurde so zu seiner zeit leben / sondern auch seine </w:t>
      </w:r>
      <w:proofErr w:type="spellStart"/>
      <w:r>
        <w:t>feddern</w:t>
      </w:r>
      <w:proofErr w:type="spellEnd"/>
      <w:r>
        <w:t xml:space="preserve"> und </w:t>
      </w:r>
      <w:proofErr w:type="spellStart"/>
      <w:r>
        <w:t>Buecher</w:t>
      </w:r>
      <w:proofErr w:type="spellEnd"/>
      <w:r>
        <w:t xml:space="preserve"> </w:t>
      </w:r>
      <w:proofErr w:type="spellStart"/>
      <w:r>
        <w:t>auff</w:t>
      </w:r>
      <w:proofErr w:type="spellEnd"/>
      <w:r>
        <w:t xml:space="preserve"> die </w:t>
      </w:r>
      <w:proofErr w:type="spellStart"/>
      <w:r>
        <w:t>nachkomen</w:t>
      </w:r>
      <w:proofErr w:type="spellEnd"/>
      <w:r>
        <w:t xml:space="preserve"> so reich lassen das er durch CHRISTUM wenn er gleich nicht hie ist dennoch ein guter </w:t>
      </w:r>
      <w:proofErr w:type="spellStart"/>
      <w:r>
        <w:t>geruch</w:t>
      </w:r>
      <w:proofErr w:type="spellEnd"/>
      <w:r>
        <w:t xml:space="preserve"> Gottes </w:t>
      </w:r>
      <w:proofErr w:type="spellStart"/>
      <w:r>
        <w:t>seie</w:t>
      </w:r>
      <w:proofErr w:type="spellEnd"/>
      <w:r>
        <w:t xml:space="preserve"> der Christenheit </w:t>
      </w:r>
      <w:proofErr w:type="spellStart"/>
      <w:r>
        <w:t>zutrost</w:t>
      </w:r>
      <w:proofErr w:type="spellEnd"/>
      <w:r>
        <w:t xml:space="preserve"> und nutz: </w:t>
      </w:r>
      <w:proofErr w:type="spellStart"/>
      <w:r>
        <w:t>Drumb</w:t>
      </w:r>
      <w:proofErr w:type="spellEnd"/>
      <w:r>
        <w:t xml:space="preserve"> </w:t>
      </w:r>
      <w:proofErr w:type="spellStart"/>
      <w:r>
        <w:t>solt</w:t>
      </w:r>
      <w:proofErr w:type="spellEnd"/>
      <w:r>
        <w:t xml:space="preserve"> je </w:t>
      </w:r>
      <w:proofErr w:type="spellStart"/>
      <w:r>
        <w:t>dise</w:t>
      </w:r>
      <w:proofErr w:type="spellEnd"/>
      <w:r>
        <w:t xml:space="preserve"> </w:t>
      </w:r>
      <w:proofErr w:type="spellStart"/>
      <w:r>
        <w:t>Propheceie</w:t>
      </w:r>
      <w:proofErr w:type="spellEnd"/>
      <w:r>
        <w:t xml:space="preserve"> / </w:t>
      </w:r>
      <w:proofErr w:type="spellStart"/>
      <w:r>
        <w:t>diser</w:t>
      </w:r>
      <w:proofErr w:type="spellEnd"/>
      <w:r>
        <w:t xml:space="preserve"> wird sich mit seiner </w:t>
      </w:r>
      <w:proofErr w:type="spellStart"/>
      <w:r>
        <w:t>hand</w:t>
      </w:r>
      <w:proofErr w:type="spellEnd"/>
      <w:r>
        <w:t xml:space="preserve"> dem </w:t>
      </w:r>
      <w:proofErr w:type="spellStart"/>
      <w:r>
        <w:t>Hern</w:t>
      </w:r>
      <w:proofErr w:type="spellEnd"/>
      <w:r>
        <w:t xml:space="preserve"> zuschreiben / auch </w:t>
      </w:r>
      <w:proofErr w:type="spellStart"/>
      <w:r>
        <w:t>erfullet</w:t>
      </w:r>
      <w:proofErr w:type="spellEnd"/>
      <w:r>
        <w:t xml:space="preserve"> werden an mir durch den </w:t>
      </w:r>
      <w:proofErr w:type="spellStart"/>
      <w:r>
        <w:t>glawben</w:t>
      </w:r>
      <w:proofErr w:type="spellEnd"/>
      <w:r>
        <w:t xml:space="preserve"> / wie sie </w:t>
      </w:r>
      <w:proofErr w:type="spellStart"/>
      <w:r>
        <w:t>erfuellet</w:t>
      </w:r>
      <w:proofErr w:type="spellEnd"/>
      <w:r>
        <w:t xml:space="preserve"> ist an allen Christlichen Schreibern aus Juden und Heiden </w:t>
      </w:r>
      <w:proofErr w:type="spellStart"/>
      <w:r>
        <w:t>beruffen</w:t>
      </w:r>
      <w:proofErr w:type="spellEnd"/>
      <w:r>
        <w:t xml:space="preserve">: so </w:t>
      </w:r>
      <w:proofErr w:type="spellStart"/>
      <w:r>
        <w:t>wolt</w:t>
      </w:r>
      <w:proofErr w:type="spellEnd"/>
      <w:r>
        <w:t xml:space="preserve"> ich mich / durch </w:t>
      </w:r>
      <w:proofErr w:type="spellStart"/>
      <w:r>
        <w:t>bekentnis</w:t>
      </w:r>
      <w:proofErr w:type="spellEnd"/>
      <w:r>
        <w:t xml:space="preserve"> aller </w:t>
      </w:r>
      <w:proofErr w:type="spellStart"/>
      <w:r>
        <w:t>verheissunge</w:t>
      </w:r>
      <w:proofErr w:type="spellEnd"/>
      <w:r>
        <w:t xml:space="preserve"> </w:t>
      </w:r>
      <w:proofErr w:type="spellStart"/>
      <w:r>
        <w:t>figure</w:t>
      </w:r>
      <w:proofErr w:type="spellEnd"/>
      <w:r>
        <w:t xml:space="preserve"> </w:t>
      </w:r>
      <w:proofErr w:type="spellStart"/>
      <w:r>
        <w:t>gesichte</w:t>
      </w:r>
      <w:proofErr w:type="spellEnd"/>
      <w:r>
        <w:t xml:space="preserve"> Gottes von CHRISTO und der Christenheit aus Mose und allen Propheten / mit </w:t>
      </w:r>
      <w:proofErr w:type="spellStart"/>
      <w:r>
        <w:t>diser</w:t>
      </w:r>
      <w:proofErr w:type="spellEnd"/>
      <w:r>
        <w:t xml:space="preserve"> </w:t>
      </w:r>
      <w:proofErr w:type="spellStart"/>
      <w:r>
        <w:t>hand</w:t>
      </w:r>
      <w:proofErr w:type="spellEnd"/>
      <w:r>
        <w:t xml:space="preserve"> dem </w:t>
      </w:r>
      <w:proofErr w:type="spellStart"/>
      <w:r>
        <w:t>Hern</w:t>
      </w:r>
      <w:proofErr w:type="spellEnd"/>
      <w:r>
        <w:t xml:space="preserve"> zuschreiben / </w:t>
      </w:r>
      <w:proofErr w:type="spellStart"/>
      <w:r>
        <w:t>umb</w:t>
      </w:r>
      <w:proofErr w:type="spellEnd"/>
      <w:r>
        <w:t xml:space="preserve"> dreier </w:t>
      </w:r>
      <w:proofErr w:type="spellStart"/>
      <w:r>
        <w:t>ursache</w:t>
      </w:r>
      <w:proofErr w:type="spellEnd"/>
      <w:r>
        <w:t xml:space="preserve"> willen. </w:t>
      </w:r>
    </w:p>
    <w:p w14:paraId="66ABAD30" w14:textId="77777777" w:rsidR="00DD44BB" w:rsidRDefault="00DD44BB" w:rsidP="00DD44BB">
      <w:pPr>
        <w:pStyle w:val="StandardWeb"/>
      </w:pPr>
      <w:r>
        <w:t xml:space="preserve">Erstlich / das ich </w:t>
      </w:r>
      <w:proofErr w:type="spellStart"/>
      <w:r>
        <w:t>fur</w:t>
      </w:r>
      <w:proofErr w:type="spellEnd"/>
      <w:r>
        <w:t xml:space="preserve"> meinen Gott im </w:t>
      </w:r>
      <w:proofErr w:type="spellStart"/>
      <w:r>
        <w:t>Himel</w:t>
      </w:r>
      <w:proofErr w:type="spellEnd"/>
      <w:r>
        <w:t xml:space="preserve"> und allen heiligen </w:t>
      </w:r>
      <w:proofErr w:type="spellStart"/>
      <w:r>
        <w:t>auff</w:t>
      </w:r>
      <w:proofErr w:type="spellEnd"/>
      <w:r>
        <w:t xml:space="preserve"> erden </w:t>
      </w:r>
      <w:proofErr w:type="spellStart"/>
      <w:r>
        <w:t>bezeugete</w:t>
      </w:r>
      <w:proofErr w:type="spellEnd"/>
      <w:r>
        <w:t xml:space="preserve"> / das ich vom Reich CHRISTI nicht anders </w:t>
      </w:r>
      <w:proofErr w:type="spellStart"/>
      <w:r>
        <w:t>glewbe</w:t>
      </w:r>
      <w:proofErr w:type="spellEnd"/>
      <w:r>
        <w:t xml:space="preserve"> / predige / schreibe / denn was die heilige Dreiheit </w:t>
      </w:r>
      <w:proofErr w:type="spellStart"/>
      <w:r>
        <w:t>gered</w:t>
      </w:r>
      <w:proofErr w:type="spellEnd"/>
      <w:r>
        <w:t xml:space="preserve"> durch Mosen und alle Propheten / was CHRISTUS gethan hat thut thun </w:t>
      </w:r>
      <w:proofErr w:type="spellStart"/>
      <w:r>
        <w:t>wil</w:t>
      </w:r>
      <w:proofErr w:type="spellEnd"/>
      <w:r>
        <w:t xml:space="preserve"> / was der heilig Geist im </w:t>
      </w:r>
      <w:proofErr w:type="spellStart"/>
      <w:r>
        <w:t>Newen</w:t>
      </w:r>
      <w:proofErr w:type="spellEnd"/>
      <w:r>
        <w:t xml:space="preserve"> Testament </w:t>
      </w:r>
      <w:proofErr w:type="spellStart"/>
      <w:r>
        <w:t>geprediget</w:t>
      </w:r>
      <w:proofErr w:type="spellEnd"/>
      <w:r>
        <w:t xml:space="preserve"> hat noch prediget </w:t>
      </w:r>
      <w:proofErr w:type="spellStart"/>
      <w:r>
        <w:t>preigen</w:t>
      </w:r>
      <w:proofErr w:type="spellEnd"/>
      <w:r>
        <w:t xml:space="preserve"> wird </w:t>
      </w:r>
      <w:proofErr w:type="spellStart"/>
      <w:r>
        <w:t>biß</w:t>
      </w:r>
      <w:proofErr w:type="spellEnd"/>
      <w:r>
        <w:t xml:space="preserve"> an </w:t>
      </w:r>
      <w:proofErr w:type="spellStart"/>
      <w:r>
        <w:t>juengstentag</w:t>
      </w:r>
      <w:proofErr w:type="spellEnd"/>
      <w:r>
        <w:t xml:space="preserve"> / also / wo meine </w:t>
      </w:r>
      <w:proofErr w:type="spellStart"/>
      <w:r>
        <w:t>schrifften</w:t>
      </w:r>
      <w:proofErr w:type="spellEnd"/>
      <w:r>
        <w:t xml:space="preserve"> anders verstanden </w:t>
      </w:r>
      <w:proofErr w:type="spellStart"/>
      <w:r>
        <w:t>wuerden</w:t>
      </w:r>
      <w:proofErr w:type="spellEnd"/>
      <w:r>
        <w:t xml:space="preserve"> von jemand / er </w:t>
      </w:r>
      <w:proofErr w:type="spellStart"/>
      <w:r>
        <w:t>seie</w:t>
      </w:r>
      <w:proofErr w:type="spellEnd"/>
      <w:r>
        <w:t xml:space="preserve"> wer er </w:t>
      </w:r>
      <w:proofErr w:type="spellStart"/>
      <w:r>
        <w:t>woelle</w:t>
      </w:r>
      <w:proofErr w:type="spellEnd"/>
      <w:r>
        <w:t xml:space="preserve"> / denn es die Propheten und Apostel </w:t>
      </w:r>
      <w:proofErr w:type="spellStart"/>
      <w:r>
        <w:t>gemeinet</w:t>
      </w:r>
      <w:proofErr w:type="spellEnd"/>
      <w:r>
        <w:t xml:space="preserve"> und </w:t>
      </w:r>
      <w:proofErr w:type="spellStart"/>
      <w:r>
        <w:t>furgeschrieben</w:t>
      </w:r>
      <w:proofErr w:type="spellEnd"/>
      <w:r>
        <w:t xml:space="preserve"> haben / das ein solcher </w:t>
      </w:r>
      <w:proofErr w:type="spellStart"/>
      <w:r>
        <w:t>klueglinge</w:t>
      </w:r>
      <w:proofErr w:type="spellEnd"/>
      <w:r>
        <w:t xml:space="preserve"> wisse / das </w:t>
      </w:r>
      <w:proofErr w:type="spellStart"/>
      <w:r>
        <w:t>ichs</w:t>
      </w:r>
      <w:proofErr w:type="spellEnd"/>
      <w:r>
        <w:t xml:space="preserve"> </w:t>
      </w:r>
      <w:proofErr w:type="spellStart"/>
      <w:r>
        <w:t>jm</w:t>
      </w:r>
      <w:proofErr w:type="spellEnd"/>
      <w:r>
        <w:t xml:space="preserve"> nicht gestehen wolle noch werde meine </w:t>
      </w:r>
      <w:proofErr w:type="spellStart"/>
      <w:r>
        <w:t>schrifften</w:t>
      </w:r>
      <w:proofErr w:type="spellEnd"/>
      <w:r>
        <w:t xml:space="preserve"> nach seinem gefallen </w:t>
      </w:r>
      <w:proofErr w:type="spellStart"/>
      <w:r>
        <w:t>zudeutten</w:t>
      </w:r>
      <w:proofErr w:type="spellEnd"/>
      <w:r>
        <w:t xml:space="preserve"> und </w:t>
      </w:r>
      <w:proofErr w:type="spellStart"/>
      <w:r>
        <w:t>außzulegen</w:t>
      </w:r>
      <w:proofErr w:type="spellEnd"/>
      <w:r>
        <w:t xml:space="preserve"> / sondern wie es die Christenheit verstehet so </w:t>
      </w:r>
      <w:proofErr w:type="spellStart"/>
      <w:r>
        <w:t>wil</w:t>
      </w:r>
      <w:proofErr w:type="spellEnd"/>
      <w:r>
        <w:t xml:space="preserve"> </w:t>
      </w:r>
      <w:proofErr w:type="spellStart"/>
      <w:r>
        <w:t>ichs</w:t>
      </w:r>
      <w:proofErr w:type="spellEnd"/>
      <w:r>
        <w:t xml:space="preserve"> auch verstanden haben: sintemal ich ein </w:t>
      </w:r>
      <w:proofErr w:type="spellStart"/>
      <w:r>
        <w:t>glied</w:t>
      </w:r>
      <w:proofErr w:type="spellEnd"/>
      <w:r>
        <w:t xml:space="preserve"> CHRISTI bin / und durch CHRISTUM mit allen Engeln und heiligen </w:t>
      </w:r>
      <w:proofErr w:type="spellStart"/>
      <w:r>
        <w:t>bey</w:t>
      </w:r>
      <w:proofErr w:type="spellEnd"/>
      <w:r>
        <w:t xml:space="preserve"> Gott im </w:t>
      </w:r>
      <w:proofErr w:type="spellStart"/>
      <w:r>
        <w:t>Himelreich</w:t>
      </w:r>
      <w:proofErr w:type="spellEnd"/>
      <w:r>
        <w:t xml:space="preserve"> ewigleben werde. Darnach </w:t>
      </w:r>
      <w:proofErr w:type="spellStart"/>
      <w:r>
        <w:t>wolt</w:t>
      </w:r>
      <w:proofErr w:type="spellEnd"/>
      <w:r>
        <w:t xml:space="preserve"> ich in der </w:t>
      </w:r>
      <w:proofErr w:type="spellStart"/>
      <w:r>
        <w:t>grossen</w:t>
      </w:r>
      <w:proofErr w:type="spellEnd"/>
      <w:r>
        <w:t xml:space="preserve"> </w:t>
      </w:r>
      <w:proofErr w:type="spellStart"/>
      <w:r>
        <w:t>verfolgung</w:t>
      </w:r>
      <w:proofErr w:type="spellEnd"/>
      <w:r>
        <w:t xml:space="preserve"> meines </w:t>
      </w:r>
      <w:proofErr w:type="spellStart"/>
      <w:r>
        <w:t>Vattelandes</w:t>
      </w:r>
      <w:proofErr w:type="spellEnd"/>
      <w:r>
        <w:t xml:space="preserve"> </w:t>
      </w:r>
      <w:proofErr w:type="spellStart"/>
      <w:r>
        <w:t>umb</w:t>
      </w:r>
      <w:proofErr w:type="spellEnd"/>
      <w:r>
        <w:t xml:space="preserve"> des </w:t>
      </w:r>
      <w:proofErr w:type="spellStart"/>
      <w:r>
        <w:t>Evangelij</w:t>
      </w:r>
      <w:proofErr w:type="spellEnd"/>
      <w:r>
        <w:t xml:space="preserve"> willen / nicht stille sitzen und spotten lassen / sondern </w:t>
      </w:r>
      <w:proofErr w:type="spellStart"/>
      <w:r>
        <w:t>auffsein</w:t>
      </w:r>
      <w:proofErr w:type="spellEnd"/>
      <w:r>
        <w:t xml:space="preserve"> und allen Evangelischen Predigern und rechten Christen </w:t>
      </w:r>
      <w:proofErr w:type="spellStart"/>
      <w:r>
        <w:t>jres</w:t>
      </w:r>
      <w:proofErr w:type="spellEnd"/>
      <w:r>
        <w:t xml:space="preserve"> </w:t>
      </w:r>
      <w:proofErr w:type="spellStart"/>
      <w:r>
        <w:t>glawbens</w:t>
      </w:r>
      <w:proofErr w:type="spellEnd"/>
      <w:r>
        <w:t xml:space="preserve"> und </w:t>
      </w:r>
      <w:proofErr w:type="spellStart"/>
      <w:r>
        <w:t>bekentnis</w:t>
      </w:r>
      <w:proofErr w:type="spellEnd"/>
      <w:r>
        <w:t xml:space="preserve"> </w:t>
      </w:r>
      <w:proofErr w:type="spellStart"/>
      <w:r>
        <w:t>zeugnis</w:t>
      </w:r>
      <w:proofErr w:type="spellEnd"/>
      <w:r>
        <w:t xml:space="preserve"> geben / das ist / mit allen </w:t>
      </w:r>
      <w:proofErr w:type="spellStart"/>
      <w:r>
        <w:t>verheissungen</w:t>
      </w:r>
      <w:proofErr w:type="spellEnd"/>
      <w:r>
        <w:t xml:space="preserve"> </w:t>
      </w:r>
      <w:proofErr w:type="spellStart"/>
      <w:r>
        <w:t>figuren</w:t>
      </w:r>
      <w:proofErr w:type="spellEnd"/>
      <w:r>
        <w:t xml:space="preserve"> </w:t>
      </w:r>
      <w:proofErr w:type="spellStart"/>
      <w:r>
        <w:t>gesichten</w:t>
      </w:r>
      <w:proofErr w:type="spellEnd"/>
      <w:r>
        <w:t xml:space="preserve"> Gottes von CHRISTO und der Christenheit aus Mose und allen Propheten beweisen das </w:t>
      </w:r>
      <w:proofErr w:type="spellStart"/>
      <w:r>
        <w:t>jr</w:t>
      </w:r>
      <w:proofErr w:type="spellEnd"/>
      <w:r>
        <w:t xml:space="preserve"> </w:t>
      </w:r>
      <w:proofErr w:type="spellStart"/>
      <w:r>
        <w:t>glawb</w:t>
      </w:r>
      <w:proofErr w:type="spellEnd"/>
      <w:r>
        <w:t xml:space="preserve"> und </w:t>
      </w:r>
      <w:proofErr w:type="spellStart"/>
      <w:r>
        <w:t>lere</w:t>
      </w:r>
      <w:proofErr w:type="spellEnd"/>
      <w:r>
        <w:t xml:space="preserve"> </w:t>
      </w:r>
      <w:proofErr w:type="spellStart"/>
      <w:r>
        <w:t>Gottlich</w:t>
      </w:r>
      <w:proofErr w:type="spellEnd"/>
      <w:r>
        <w:t xml:space="preserve"> und Christlich </w:t>
      </w:r>
      <w:proofErr w:type="spellStart"/>
      <w:r>
        <w:t>were</w:t>
      </w:r>
      <w:proofErr w:type="spellEnd"/>
      <w:r>
        <w:t xml:space="preserve"> / und das </w:t>
      </w:r>
      <w:proofErr w:type="spellStart"/>
      <w:r>
        <w:t>jre</w:t>
      </w:r>
      <w:proofErr w:type="spellEnd"/>
      <w:r>
        <w:t xml:space="preserve"> </w:t>
      </w:r>
      <w:proofErr w:type="spellStart"/>
      <w:r>
        <w:t>verfolger</w:t>
      </w:r>
      <w:proofErr w:type="spellEnd"/>
      <w:r>
        <w:t xml:space="preserve"> solang in Gottes reich nicht </w:t>
      </w:r>
      <w:proofErr w:type="spellStart"/>
      <w:r>
        <w:t>komen</w:t>
      </w:r>
      <w:proofErr w:type="spellEnd"/>
      <w:r>
        <w:t xml:space="preserve"> werden als sie </w:t>
      </w:r>
      <w:proofErr w:type="spellStart"/>
      <w:r>
        <w:t>disen</w:t>
      </w:r>
      <w:proofErr w:type="spellEnd"/>
      <w:r>
        <w:t xml:space="preserve"> Christlichen </w:t>
      </w:r>
      <w:proofErr w:type="spellStart"/>
      <w:r>
        <w:t>glawben</w:t>
      </w:r>
      <w:proofErr w:type="spellEnd"/>
      <w:r>
        <w:t xml:space="preserve"> und </w:t>
      </w:r>
      <w:proofErr w:type="spellStart"/>
      <w:r>
        <w:t>Gottliche</w:t>
      </w:r>
      <w:proofErr w:type="spellEnd"/>
      <w:r>
        <w:t xml:space="preserve"> </w:t>
      </w:r>
      <w:proofErr w:type="spellStart"/>
      <w:r>
        <w:t>lere</w:t>
      </w:r>
      <w:proofErr w:type="spellEnd"/>
      <w:r>
        <w:t xml:space="preserve"> verfolgen / </w:t>
      </w:r>
      <w:proofErr w:type="spellStart"/>
      <w:r>
        <w:t>nemlich</w:t>
      </w:r>
      <w:proofErr w:type="spellEnd"/>
      <w:r>
        <w:t xml:space="preserve"> / das wir aus Gottes </w:t>
      </w:r>
      <w:proofErr w:type="spellStart"/>
      <w:r>
        <w:t>gnaden</w:t>
      </w:r>
      <w:proofErr w:type="spellEnd"/>
      <w:r>
        <w:t xml:space="preserve"> on Gesetz und </w:t>
      </w:r>
      <w:proofErr w:type="spellStart"/>
      <w:r>
        <w:t>werck</w:t>
      </w:r>
      <w:proofErr w:type="spellEnd"/>
      <w:r>
        <w:t xml:space="preserve"> </w:t>
      </w:r>
      <w:proofErr w:type="spellStart"/>
      <w:r>
        <w:t>umb</w:t>
      </w:r>
      <w:proofErr w:type="spellEnd"/>
      <w:r>
        <w:t xml:space="preserve"> CHRISTI willen durch den </w:t>
      </w:r>
      <w:proofErr w:type="spellStart"/>
      <w:r>
        <w:t>glawben</w:t>
      </w:r>
      <w:proofErr w:type="spellEnd"/>
      <w:r>
        <w:t xml:space="preserve"> der </w:t>
      </w:r>
      <w:proofErr w:type="spellStart"/>
      <w:r>
        <w:t>verheissunge</w:t>
      </w:r>
      <w:proofErr w:type="spellEnd"/>
      <w:r>
        <w:t xml:space="preserve"> Gottes gerecht von Gott geachtet und seliggemacht werden / und das wir durch den Geist </w:t>
      </w:r>
      <w:proofErr w:type="spellStart"/>
      <w:r>
        <w:t>entpfangen</w:t>
      </w:r>
      <w:proofErr w:type="spellEnd"/>
      <w:r>
        <w:t xml:space="preserve"> aus des </w:t>
      </w:r>
      <w:proofErr w:type="spellStart"/>
      <w:r>
        <w:t>Evangelij</w:t>
      </w:r>
      <w:proofErr w:type="spellEnd"/>
      <w:r>
        <w:t xml:space="preserve"> Predigt die </w:t>
      </w:r>
      <w:proofErr w:type="spellStart"/>
      <w:r>
        <w:t>ubrige</w:t>
      </w:r>
      <w:proofErr w:type="spellEnd"/>
      <w:r>
        <w:t xml:space="preserve"> </w:t>
      </w:r>
      <w:proofErr w:type="spellStart"/>
      <w:r>
        <w:t>suend</w:t>
      </w:r>
      <w:proofErr w:type="spellEnd"/>
      <w:r>
        <w:t xml:space="preserve"> im </w:t>
      </w:r>
      <w:proofErr w:type="spellStart"/>
      <w:r>
        <w:t>fleisch</w:t>
      </w:r>
      <w:proofErr w:type="spellEnd"/>
      <w:r>
        <w:t xml:space="preserve"> todten und </w:t>
      </w:r>
      <w:proofErr w:type="spellStart"/>
      <w:r>
        <w:t>gutte</w:t>
      </w:r>
      <w:proofErr w:type="spellEnd"/>
      <w:r>
        <w:t xml:space="preserve"> </w:t>
      </w:r>
      <w:proofErr w:type="spellStart"/>
      <w:r>
        <w:t>wercke</w:t>
      </w:r>
      <w:proofErr w:type="spellEnd"/>
      <w:r>
        <w:t xml:space="preserve"> thun so Gott </w:t>
      </w:r>
      <w:proofErr w:type="spellStart"/>
      <w:r>
        <w:t>wil</w:t>
      </w:r>
      <w:proofErr w:type="spellEnd"/>
      <w:r>
        <w:t xml:space="preserve"> haben / nach </w:t>
      </w:r>
      <w:proofErr w:type="spellStart"/>
      <w:r>
        <w:t>disem</w:t>
      </w:r>
      <w:proofErr w:type="spellEnd"/>
      <w:r>
        <w:t xml:space="preserve"> Spruch Roma. 8. die Gottes geist treibet die sind Gottes </w:t>
      </w:r>
      <w:proofErr w:type="spellStart"/>
      <w:r>
        <w:t>kinder</w:t>
      </w:r>
      <w:proofErr w:type="spellEnd"/>
      <w:r>
        <w:t xml:space="preserve"> / die aber CHRISTI geist nicht haben die sind nicht sein. </w:t>
      </w:r>
    </w:p>
    <w:p w14:paraId="631FED6A" w14:textId="77777777" w:rsidR="00DD44BB" w:rsidRDefault="00DD44BB" w:rsidP="00DD44BB">
      <w:pPr>
        <w:pStyle w:val="StandardWeb"/>
      </w:pPr>
      <w:r>
        <w:t xml:space="preserve">Endlich </w:t>
      </w:r>
      <w:proofErr w:type="spellStart"/>
      <w:r>
        <w:t>wolt</w:t>
      </w:r>
      <w:proofErr w:type="spellEnd"/>
      <w:r>
        <w:t xml:space="preserve"> ich mit </w:t>
      </w:r>
      <w:proofErr w:type="spellStart"/>
      <w:r>
        <w:t>disem</w:t>
      </w:r>
      <w:proofErr w:type="spellEnd"/>
      <w:r>
        <w:t xml:space="preserve"> </w:t>
      </w:r>
      <w:proofErr w:type="spellStart"/>
      <w:r>
        <w:t>werck</w:t>
      </w:r>
      <w:proofErr w:type="spellEnd"/>
      <w:r>
        <w:t xml:space="preserve"> Gottes von CHRISTO nicht alleine den Stetten welchen ich CHRISTUM </w:t>
      </w:r>
      <w:proofErr w:type="spellStart"/>
      <w:r>
        <w:t>geprediget</w:t>
      </w:r>
      <w:proofErr w:type="spellEnd"/>
      <w:r>
        <w:t xml:space="preserve"> bezeugen und </w:t>
      </w:r>
      <w:proofErr w:type="spellStart"/>
      <w:r>
        <w:t>bekrefftigen</w:t>
      </w:r>
      <w:proofErr w:type="spellEnd"/>
      <w:r>
        <w:t xml:space="preserve"> alles was ich drinnen </w:t>
      </w:r>
      <w:proofErr w:type="spellStart"/>
      <w:r>
        <w:t>geleret</w:t>
      </w:r>
      <w:proofErr w:type="spellEnd"/>
      <w:r>
        <w:t xml:space="preserve"> habe / sondern auch wo ich </w:t>
      </w:r>
      <w:proofErr w:type="spellStart"/>
      <w:r>
        <w:t>jnen</w:t>
      </w:r>
      <w:proofErr w:type="spellEnd"/>
      <w:r>
        <w:t xml:space="preserve"> </w:t>
      </w:r>
      <w:proofErr w:type="spellStart"/>
      <w:r>
        <w:t>zukurtz</w:t>
      </w:r>
      <w:proofErr w:type="spellEnd"/>
      <w:r>
        <w:t xml:space="preserve"> oder wenig </w:t>
      </w:r>
      <w:proofErr w:type="spellStart"/>
      <w:r>
        <w:t>geprediget</w:t>
      </w:r>
      <w:proofErr w:type="spellEnd"/>
      <w:r>
        <w:t xml:space="preserve"> </w:t>
      </w:r>
      <w:proofErr w:type="spellStart"/>
      <w:r>
        <w:t>hette</w:t>
      </w:r>
      <w:proofErr w:type="spellEnd"/>
      <w:r>
        <w:t xml:space="preserve"> / das </w:t>
      </w:r>
      <w:proofErr w:type="spellStart"/>
      <w:r>
        <w:t>jre</w:t>
      </w:r>
      <w:proofErr w:type="spellEnd"/>
      <w:r>
        <w:t xml:space="preserve"> </w:t>
      </w:r>
      <w:proofErr w:type="spellStart"/>
      <w:r>
        <w:t>kinder</w:t>
      </w:r>
      <w:proofErr w:type="spellEnd"/>
      <w:r>
        <w:t xml:space="preserve"> und </w:t>
      </w:r>
      <w:proofErr w:type="spellStart"/>
      <w:r>
        <w:t>kindeskinder</w:t>
      </w:r>
      <w:proofErr w:type="spellEnd"/>
      <w:r>
        <w:t xml:space="preserve"> ein </w:t>
      </w:r>
      <w:proofErr w:type="spellStart"/>
      <w:r>
        <w:t>außlegung</w:t>
      </w:r>
      <w:proofErr w:type="spellEnd"/>
      <w:r>
        <w:t xml:space="preserve"> und predigt </w:t>
      </w:r>
      <w:proofErr w:type="spellStart"/>
      <w:r>
        <w:t>hetten</w:t>
      </w:r>
      <w:proofErr w:type="spellEnd"/>
      <w:r>
        <w:t xml:space="preserve"> die lang </w:t>
      </w:r>
      <w:proofErr w:type="spellStart"/>
      <w:r>
        <w:t>gnug</w:t>
      </w:r>
      <w:proofErr w:type="spellEnd"/>
      <w:r>
        <w:t xml:space="preserve"> </w:t>
      </w:r>
      <w:proofErr w:type="spellStart"/>
      <w:r>
        <w:t>were</w:t>
      </w:r>
      <w:proofErr w:type="spellEnd"/>
      <w:r>
        <w:t xml:space="preserve"> und reichet bis an CHRISTI </w:t>
      </w:r>
      <w:proofErr w:type="spellStart"/>
      <w:r>
        <w:t>zukunfft</w:t>
      </w:r>
      <w:proofErr w:type="spellEnd"/>
      <w:r>
        <w:t xml:space="preserve"> vom </w:t>
      </w:r>
      <w:proofErr w:type="spellStart"/>
      <w:r>
        <w:t>Himel</w:t>
      </w:r>
      <w:proofErr w:type="spellEnd"/>
      <w:r>
        <w:t xml:space="preserve">: oder in welchen Stetten ich allein nach CHRISTO </w:t>
      </w:r>
      <w:proofErr w:type="spellStart"/>
      <w:r>
        <w:t>geforschet</w:t>
      </w:r>
      <w:proofErr w:type="spellEnd"/>
      <w:r>
        <w:t xml:space="preserve"> in den Propheten und die sprachen und </w:t>
      </w:r>
      <w:proofErr w:type="spellStart"/>
      <w:r>
        <w:t>dolmedscher</w:t>
      </w:r>
      <w:proofErr w:type="spellEnd"/>
      <w:r>
        <w:t xml:space="preserve"> mit einander </w:t>
      </w:r>
      <w:proofErr w:type="spellStart"/>
      <w:r>
        <w:t>vergliechen</w:t>
      </w:r>
      <w:proofErr w:type="spellEnd"/>
      <w:r>
        <w:t xml:space="preserve"> / oder in welchen ich Mosen und die Propheten in vier sprachen alleine geschrieben / oder in welchen ich zugleich die </w:t>
      </w:r>
      <w:proofErr w:type="spellStart"/>
      <w:r>
        <w:t>Prophecey</w:t>
      </w:r>
      <w:proofErr w:type="spellEnd"/>
      <w:r>
        <w:t xml:space="preserve"> von CHRISTO in der Kirchen </w:t>
      </w:r>
      <w:proofErr w:type="spellStart"/>
      <w:r>
        <w:t>geprediget</w:t>
      </w:r>
      <w:proofErr w:type="spellEnd"/>
      <w:r>
        <w:t xml:space="preserve"> in der Schule </w:t>
      </w:r>
      <w:proofErr w:type="spellStart"/>
      <w:r>
        <w:t>geleret</w:t>
      </w:r>
      <w:proofErr w:type="spellEnd"/>
      <w:r>
        <w:t xml:space="preserve"> daheim geschrieben habe / das ich solchen allen rechenschafft gebe meines </w:t>
      </w:r>
      <w:proofErr w:type="spellStart"/>
      <w:r>
        <w:t>sitzens</w:t>
      </w:r>
      <w:proofErr w:type="spellEnd"/>
      <w:r>
        <w:t xml:space="preserve"> oder </w:t>
      </w:r>
      <w:proofErr w:type="spellStart"/>
      <w:r>
        <w:t>auffstehens</w:t>
      </w:r>
      <w:proofErr w:type="spellEnd"/>
      <w:r>
        <w:t xml:space="preserve"> </w:t>
      </w:r>
      <w:proofErr w:type="spellStart"/>
      <w:r>
        <w:t>predigens</w:t>
      </w:r>
      <w:proofErr w:type="spellEnd"/>
      <w:r>
        <w:t xml:space="preserve"> oder </w:t>
      </w:r>
      <w:proofErr w:type="spellStart"/>
      <w:r>
        <w:t>schreibens</w:t>
      </w:r>
      <w:proofErr w:type="spellEnd"/>
      <w:r>
        <w:t xml:space="preserve"> / und ich an allen </w:t>
      </w:r>
      <w:proofErr w:type="spellStart"/>
      <w:r>
        <w:t>ortten</w:t>
      </w:r>
      <w:proofErr w:type="spellEnd"/>
      <w:r>
        <w:t xml:space="preserve"> diesen Christlichen </w:t>
      </w:r>
      <w:proofErr w:type="spellStart"/>
      <w:r>
        <w:t>segen</w:t>
      </w:r>
      <w:proofErr w:type="spellEnd"/>
      <w:r>
        <w:t xml:space="preserve"> </w:t>
      </w:r>
      <w:proofErr w:type="spellStart"/>
      <w:r>
        <w:t>hinder</w:t>
      </w:r>
      <w:proofErr w:type="spellEnd"/>
      <w:r>
        <w:t xml:space="preserve"> mir lies da ich jemals gewest bin </w:t>
      </w:r>
      <w:proofErr w:type="spellStart"/>
      <w:r>
        <w:t>auff</w:t>
      </w:r>
      <w:proofErr w:type="spellEnd"/>
      <w:r>
        <w:t xml:space="preserve"> erden. </w:t>
      </w:r>
    </w:p>
    <w:p w14:paraId="5AE3F9B0" w14:textId="77777777" w:rsidR="00DD44BB" w:rsidRDefault="00DD44BB" w:rsidP="00DD44BB">
      <w:pPr>
        <w:pStyle w:val="StandardWeb"/>
      </w:pPr>
      <w:r>
        <w:t xml:space="preserve">Dem dritten aber hab ich </w:t>
      </w:r>
      <w:proofErr w:type="spellStart"/>
      <w:r>
        <w:t>darumb</w:t>
      </w:r>
      <w:proofErr w:type="spellEnd"/>
      <w:r>
        <w:t xml:space="preserve"> einen </w:t>
      </w:r>
      <w:proofErr w:type="spellStart"/>
      <w:r>
        <w:t>titel</w:t>
      </w:r>
      <w:proofErr w:type="spellEnd"/>
      <w:r>
        <w:t xml:space="preserve"> gegeben: Von dem verborgen Gott JESU CHRISTO: das kein </w:t>
      </w:r>
      <w:proofErr w:type="spellStart"/>
      <w:r>
        <w:t>mensch</w:t>
      </w:r>
      <w:proofErr w:type="spellEnd"/>
      <w:r>
        <w:t xml:space="preserve"> </w:t>
      </w:r>
      <w:proofErr w:type="spellStart"/>
      <w:r>
        <w:t>auff</w:t>
      </w:r>
      <w:proofErr w:type="spellEnd"/>
      <w:r>
        <w:t xml:space="preserve"> erden on Gottes </w:t>
      </w:r>
      <w:proofErr w:type="spellStart"/>
      <w:r>
        <w:t>Wortt</w:t>
      </w:r>
      <w:proofErr w:type="spellEnd"/>
      <w:r>
        <w:t xml:space="preserve"> von CHRISTI Reich </w:t>
      </w:r>
      <w:proofErr w:type="spellStart"/>
      <w:r>
        <w:t>gered</w:t>
      </w:r>
      <w:proofErr w:type="spellEnd"/>
      <w:r>
        <w:t xml:space="preserve"> verstehen noch </w:t>
      </w:r>
      <w:proofErr w:type="spellStart"/>
      <w:r>
        <w:t>außreden</w:t>
      </w:r>
      <w:proofErr w:type="spellEnd"/>
      <w:r>
        <w:t xml:space="preserve"> </w:t>
      </w:r>
      <w:proofErr w:type="spellStart"/>
      <w:r>
        <w:t>kan</w:t>
      </w:r>
      <w:proofErr w:type="spellEnd"/>
      <w:r>
        <w:t xml:space="preserve"> was CHRISTUS ist was sein </w:t>
      </w:r>
      <w:proofErr w:type="spellStart"/>
      <w:r>
        <w:t>predigampt</w:t>
      </w:r>
      <w:proofErr w:type="spellEnd"/>
      <w:r>
        <w:t xml:space="preserve"> ist / was seine Christenheit ist: wie CHRISTUS auch Gott </w:t>
      </w:r>
      <w:proofErr w:type="spellStart"/>
      <w:r>
        <w:t>dafur</w:t>
      </w:r>
      <w:proofErr w:type="spellEnd"/>
      <w:r>
        <w:t xml:space="preserve"> </w:t>
      </w:r>
      <w:proofErr w:type="spellStart"/>
      <w:r>
        <w:t>dancket</w:t>
      </w:r>
      <w:proofErr w:type="spellEnd"/>
      <w:r>
        <w:t xml:space="preserve"> das er </w:t>
      </w:r>
      <w:proofErr w:type="spellStart"/>
      <w:r>
        <w:t>solchs</w:t>
      </w:r>
      <w:proofErr w:type="spellEnd"/>
      <w:r>
        <w:t xml:space="preserve"> </w:t>
      </w:r>
      <w:proofErr w:type="spellStart"/>
      <w:r>
        <w:t>fur</w:t>
      </w:r>
      <w:proofErr w:type="spellEnd"/>
      <w:r>
        <w:t xml:space="preserve"> den weisen verborgen und den </w:t>
      </w:r>
      <w:proofErr w:type="spellStart"/>
      <w:r>
        <w:t>unmuendigen</w:t>
      </w:r>
      <w:proofErr w:type="spellEnd"/>
      <w:r>
        <w:t xml:space="preserve"> offenbaret hat. </w:t>
      </w:r>
      <w:proofErr w:type="spellStart"/>
      <w:r>
        <w:t>Drumb</w:t>
      </w:r>
      <w:proofErr w:type="spellEnd"/>
      <w:r>
        <w:t xml:space="preserve"> </w:t>
      </w:r>
      <w:proofErr w:type="spellStart"/>
      <w:r>
        <w:t>glewbe</w:t>
      </w:r>
      <w:proofErr w:type="spellEnd"/>
      <w:r>
        <w:t xml:space="preserve"> ich eine heilige Christliche </w:t>
      </w:r>
      <w:proofErr w:type="spellStart"/>
      <w:r>
        <w:t>kirchen</w:t>
      </w:r>
      <w:proofErr w:type="spellEnd"/>
      <w:r>
        <w:t xml:space="preserve"> / </w:t>
      </w:r>
      <w:proofErr w:type="spellStart"/>
      <w:r>
        <w:t>nemlich</w:t>
      </w:r>
      <w:proofErr w:type="spellEnd"/>
      <w:r>
        <w:t xml:space="preserve"> das alleine die Christen seien die Gottes geist haben und seinen </w:t>
      </w:r>
      <w:proofErr w:type="spellStart"/>
      <w:r>
        <w:t>verheissungen</w:t>
      </w:r>
      <w:proofErr w:type="spellEnd"/>
      <w:r>
        <w:t xml:space="preserve"> </w:t>
      </w:r>
      <w:proofErr w:type="spellStart"/>
      <w:r>
        <w:t>glewben</w:t>
      </w:r>
      <w:proofErr w:type="spellEnd"/>
      <w:r>
        <w:t xml:space="preserve"> / weil man auch vom Christenthum nichts </w:t>
      </w:r>
      <w:proofErr w:type="spellStart"/>
      <w:r>
        <w:t>hoeren</w:t>
      </w:r>
      <w:proofErr w:type="spellEnd"/>
      <w:r>
        <w:t xml:space="preserve"> </w:t>
      </w:r>
      <w:proofErr w:type="spellStart"/>
      <w:r>
        <w:t>kan</w:t>
      </w:r>
      <w:proofErr w:type="spellEnd"/>
      <w:r>
        <w:t xml:space="preserve"> denn Gottes Evangelion predigen und nichts </w:t>
      </w:r>
      <w:proofErr w:type="spellStart"/>
      <w:r>
        <w:t>guttes</w:t>
      </w:r>
      <w:proofErr w:type="spellEnd"/>
      <w:r>
        <w:t xml:space="preserve"> thun </w:t>
      </w:r>
      <w:proofErr w:type="spellStart"/>
      <w:r>
        <w:t>kan</w:t>
      </w:r>
      <w:proofErr w:type="spellEnd"/>
      <w:r>
        <w:t xml:space="preserve"> in der </w:t>
      </w:r>
      <w:proofErr w:type="spellStart"/>
      <w:r>
        <w:t>welt</w:t>
      </w:r>
      <w:proofErr w:type="spellEnd"/>
      <w:r>
        <w:t xml:space="preserve"> denn was </w:t>
      </w:r>
      <w:proofErr w:type="spellStart"/>
      <w:r>
        <w:t>auff</w:t>
      </w:r>
      <w:proofErr w:type="spellEnd"/>
      <w:r>
        <w:t xml:space="preserve"> Gottes </w:t>
      </w:r>
      <w:proofErr w:type="spellStart"/>
      <w:r>
        <w:t>befelh</w:t>
      </w:r>
      <w:proofErr w:type="spellEnd"/>
      <w:r>
        <w:t xml:space="preserve"> </w:t>
      </w:r>
      <w:proofErr w:type="spellStart"/>
      <w:r>
        <w:t>geschicht</w:t>
      </w:r>
      <w:proofErr w:type="spellEnd"/>
      <w:r>
        <w:t xml:space="preserve"> / und dasselb auch wider und </w:t>
      </w:r>
      <w:proofErr w:type="spellStart"/>
      <w:r>
        <w:t>uber</w:t>
      </w:r>
      <w:proofErr w:type="spellEnd"/>
      <w:r>
        <w:t xml:space="preserve"> alle </w:t>
      </w:r>
      <w:proofErr w:type="spellStart"/>
      <w:r>
        <w:t>vernunnft</w:t>
      </w:r>
      <w:proofErr w:type="spellEnd"/>
      <w:r>
        <w:t xml:space="preserve"> sinne. Der </w:t>
      </w:r>
      <w:proofErr w:type="spellStart"/>
      <w:r>
        <w:t>gutte</w:t>
      </w:r>
      <w:proofErr w:type="spellEnd"/>
      <w:r>
        <w:t xml:space="preserve"> man </w:t>
      </w:r>
      <w:proofErr w:type="spellStart"/>
      <w:r>
        <w:t>Antionius</w:t>
      </w:r>
      <w:proofErr w:type="spellEnd"/>
      <w:r>
        <w:t xml:space="preserve"> bettet allezeit und meinet er </w:t>
      </w:r>
      <w:proofErr w:type="spellStart"/>
      <w:r>
        <w:t>were</w:t>
      </w:r>
      <w:proofErr w:type="spellEnd"/>
      <w:r>
        <w:t xml:space="preserve"> der heiligest </w:t>
      </w:r>
      <w:proofErr w:type="spellStart"/>
      <w:r>
        <w:t>auff</w:t>
      </w:r>
      <w:proofErr w:type="spellEnd"/>
      <w:r>
        <w:t xml:space="preserve"> erden / </w:t>
      </w:r>
      <w:proofErr w:type="spellStart"/>
      <w:r>
        <w:t>sihe</w:t>
      </w:r>
      <w:proofErr w:type="spellEnd"/>
      <w:r>
        <w:t xml:space="preserve"> da kam eine </w:t>
      </w:r>
      <w:proofErr w:type="spellStart"/>
      <w:r>
        <w:t>stim</w:t>
      </w:r>
      <w:proofErr w:type="spellEnd"/>
      <w:r>
        <w:t xml:space="preserve"> vom </w:t>
      </w:r>
      <w:proofErr w:type="spellStart"/>
      <w:r>
        <w:t>Himel</w:t>
      </w:r>
      <w:proofErr w:type="spellEnd"/>
      <w:r>
        <w:t xml:space="preserve"> und sprach / du bist noch lange nicht so heilig als der Schuster zu Alexandria / welcher sein </w:t>
      </w:r>
      <w:proofErr w:type="spellStart"/>
      <w:r>
        <w:t>handwerck</w:t>
      </w:r>
      <w:proofErr w:type="spellEnd"/>
      <w:r>
        <w:t xml:space="preserve"> </w:t>
      </w:r>
      <w:proofErr w:type="spellStart"/>
      <w:r>
        <w:t>getrewlich</w:t>
      </w:r>
      <w:proofErr w:type="spellEnd"/>
      <w:r>
        <w:t xml:space="preserve"> triebe und </w:t>
      </w:r>
      <w:proofErr w:type="spellStart"/>
      <w:r>
        <w:t>teglich</w:t>
      </w:r>
      <w:proofErr w:type="spellEnd"/>
      <w:r>
        <w:t xml:space="preserve"> Gott </w:t>
      </w:r>
      <w:proofErr w:type="spellStart"/>
      <w:r>
        <w:t>anbettet</w:t>
      </w:r>
      <w:proofErr w:type="spellEnd"/>
      <w:r>
        <w:t xml:space="preserve"> und sprach / Herr ich bin der </w:t>
      </w:r>
      <w:proofErr w:type="spellStart"/>
      <w:r>
        <w:t>groste</w:t>
      </w:r>
      <w:proofErr w:type="spellEnd"/>
      <w:r>
        <w:t xml:space="preserve"> </w:t>
      </w:r>
      <w:proofErr w:type="spellStart"/>
      <w:r>
        <w:t>suender</w:t>
      </w:r>
      <w:proofErr w:type="spellEnd"/>
      <w:r>
        <w:t xml:space="preserve"> in der </w:t>
      </w:r>
      <w:proofErr w:type="spellStart"/>
      <w:r>
        <w:t>gantzen</w:t>
      </w:r>
      <w:proofErr w:type="spellEnd"/>
      <w:r>
        <w:t xml:space="preserve"> Stad </w:t>
      </w:r>
      <w:proofErr w:type="spellStart"/>
      <w:r>
        <w:t>darumb</w:t>
      </w:r>
      <w:proofErr w:type="spellEnd"/>
      <w:r>
        <w:t xml:space="preserve"> bitte ich dich mein Gott das du dieser Stad verschonest und sie nicht straffest </w:t>
      </w:r>
      <w:proofErr w:type="spellStart"/>
      <w:r>
        <w:t>umb</w:t>
      </w:r>
      <w:proofErr w:type="spellEnd"/>
      <w:r>
        <w:t xml:space="preserve"> meinet willen / sondern </w:t>
      </w:r>
      <w:proofErr w:type="spellStart"/>
      <w:r>
        <w:t>jr</w:t>
      </w:r>
      <w:proofErr w:type="spellEnd"/>
      <w:r>
        <w:t xml:space="preserve"> und mir alle </w:t>
      </w:r>
      <w:proofErr w:type="spellStart"/>
      <w:r>
        <w:t>suende</w:t>
      </w:r>
      <w:proofErr w:type="spellEnd"/>
      <w:r>
        <w:t xml:space="preserve"> vergebest und alles </w:t>
      </w:r>
      <w:proofErr w:type="spellStart"/>
      <w:r>
        <w:t>verheissen</w:t>
      </w:r>
      <w:proofErr w:type="spellEnd"/>
      <w:r>
        <w:t xml:space="preserve"> </w:t>
      </w:r>
      <w:proofErr w:type="spellStart"/>
      <w:r>
        <w:t>gutt</w:t>
      </w:r>
      <w:proofErr w:type="spellEnd"/>
      <w:r>
        <w:t xml:space="preserve"> in CHRISTO gebest </w:t>
      </w:r>
      <w:proofErr w:type="spellStart"/>
      <w:r>
        <w:t>umb</w:t>
      </w:r>
      <w:proofErr w:type="spellEnd"/>
      <w:r>
        <w:t xml:space="preserve"> CHRISTI willen: So gar </w:t>
      </w:r>
      <w:proofErr w:type="spellStart"/>
      <w:r>
        <w:t>warsaget</w:t>
      </w:r>
      <w:proofErr w:type="spellEnd"/>
      <w:r>
        <w:t xml:space="preserve"> Jesaias hie / das CHRISTUS ein verborgener Gott </w:t>
      </w:r>
      <w:proofErr w:type="spellStart"/>
      <w:r>
        <w:t>seie</w:t>
      </w:r>
      <w:proofErr w:type="spellEnd"/>
      <w:r>
        <w:t xml:space="preserve"> und zeiget an das dieser </w:t>
      </w:r>
      <w:proofErr w:type="spellStart"/>
      <w:r>
        <w:t>Artickel</w:t>
      </w:r>
      <w:proofErr w:type="spellEnd"/>
      <w:r>
        <w:t xml:space="preserve"> </w:t>
      </w:r>
      <w:proofErr w:type="spellStart"/>
      <w:r>
        <w:t>wolgestellet</w:t>
      </w:r>
      <w:proofErr w:type="spellEnd"/>
      <w:r>
        <w:t xml:space="preserve"> </w:t>
      </w:r>
      <w:proofErr w:type="spellStart"/>
      <w:r>
        <w:t>seie</w:t>
      </w:r>
      <w:proofErr w:type="spellEnd"/>
      <w:r>
        <w:t xml:space="preserve"> / ich </w:t>
      </w:r>
      <w:proofErr w:type="spellStart"/>
      <w:r>
        <w:t>glewbe</w:t>
      </w:r>
      <w:proofErr w:type="spellEnd"/>
      <w:r>
        <w:t xml:space="preserve"> eine heilige Christliche Kirchen. Summa nach der </w:t>
      </w:r>
      <w:proofErr w:type="spellStart"/>
      <w:r>
        <w:t>erbsuend</w:t>
      </w:r>
      <w:proofErr w:type="spellEnd"/>
      <w:r>
        <w:t xml:space="preserve"> und dem Gesetze sind auch die </w:t>
      </w:r>
      <w:proofErr w:type="spellStart"/>
      <w:r>
        <w:t>groesten</w:t>
      </w:r>
      <w:proofErr w:type="spellEnd"/>
      <w:r>
        <w:t xml:space="preserve"> Heiligen </w:t>
      </w:r>
      <w:proofErr w:type="spellStart"/>
      <w:r>
        <w:t>auff</w:t>
      </w:r>
      <w:proofErr w:type="spellEnd"/>
      <w:r>
        <w:t xml:space="preserve"> Erden </w:t>
      </w:r>
      <w:proofErr w:type="spellStart"/>
      <w:r>
        <w:t>fur</w:t>
      </w:r>
      <w:proofErr w:type="spellEnd"/>
      <w:r>
        <w:t xml:space="preserve"> Gott ungerechte </w:t>
      </w:r>
      <w:proofErr w:type="spellStart"/>
      <w:r>
        <w:t>krafftlose</w:t>
      </w:r>
      <w:proofErr w:type="spellEnd"/>
      <w:r>
        <w:t xml:space="preserve"> </w:t>
      </w:r>
      <w:proofErr w:type="spellStart"/>
      <w:r>
        <w:t>wuerme</w:t>
      </w:r>
      <w:proofErr w:type="spellEnd"/>
      <w:r>
        <w:t xml:space="preserve"> / die gar keine </w:t>
      </w:r>
      <w:proofErr w:type="spellStart"/>
      <w:r>
        <w:t>gerechtickeit</w:t>
      </w:r>
      <w:proofErr w:type="spellEnd"/>
      <w:r>
        <w:t xml:space="preserve"> </w:t>
      </w:r>
      <w:proofErr w:type="spellStart"/>
      <w:r>
        <w:t>fur</w:t>
      </w:r>
      <w:proofErr w:type="spellEnd"/>
      <w:r>
        <w:t xml:space="preserve"> Gottes </w:t>
      </w:r>
      <w:proofErr w:type="spellStart"/>
      <w:r>
        <w:t>gerichte</w:t>
      </w:r>
      <w:proofErr w:type="spellEnd"/>
      <w:r>
        <w:t xml:space="preserve"> noch </w:t>
      </w:r>
      <w:proofErr w:type="spellStart"/>
      <w:r>
        <w:t>stercke</w:t>
      </w:r>
      <w:proofErr w:type="spellEnd"/>
      <w:r>
        <w:t xml:space="preserve"> des </w:t>
      </w:r>
      <w:proofErr w:type="spellStart"/>
      <w:r>
        <w:t>Teuffels</w:t>
      </w:r>
      <w:proofErr w:type="spellEnd"/>
      <w:r>
        <w:t xml:space="preserve"> Reich </w:t>
      </w:r>
      <w:proofErr w:type="spellStart"/>
      <w:r>
        <w:t>zuuberwinden</w:t>
      </w:r>
      <w:proofErr w:type="spellEnd"/>
      <w:r>
        <w:t xml:space="preserve"> in sich haben / on CHRISTI geist welcher sich durch den </w:t>
      </w:r>
      <w:proofErr w:type="spellStart"/>
      <w:r>
        <w:t>glawben</w:t>
      </w:r>
      <w:proofErr w:type="spellEnd"/>
      <w:r>
        <w:t xml:space="preserve"> </w:t>
      </w:r>
      <w:proofErr w:type="spellStart"/>
      <w:r>
        <w:t>Gottlicher</w:t>
      </w:r>
      <w:proofErr w:type="spellEnd"/>
      <w:r>
        <w:t xml:space="preserve"> </w:t>
      </w:r>
      <w:proofErr w:type="spellStart"/>
      <w:r>
        <w:t>verheissunge</w:t>
      </w:r>
      <w:proofErr w:type="spellEnd"/>
      <w:r>
        <w:t xml:space="preserve"> versichert im </w:t>
      </w:r>
      <w:proofErr w:type="spellStart"/>
      <w:r>
        <w:t>hertzen</w:t>
      </w:r>
      <w:proofErr w:type="spellEnd"/>
      <w:r>
        <w:t xml:space="preserve"> das CHRISTUS </w:t>
      </w:r>
      <w:proofErr w:type="spellStart"/>
      <w:r>
        <w:t>jre</w:t>
      </w:r>
      <w:proofErr w:type="spellEnd"/>
      <w:r>
        <w:t xml:space="preserve"> einige </w:t>
      </w:r>
      <w:proofErr w:type="spellStart"/>
      <w:r>
        <w:t>gerechtickeit</w:t>
      </w:r>
      <w:proofErr w:type="spellEnd"/>
      <w:r>
        <w:t xml:space="preserve"> </w:t>
      </w:r>
      <w:proofErr w:type="spellStart"/>
      <w:r>
        <w:t>fur</w:t>
      </w:r>
      <w:proofErr w:type="spellEnd"/>
      <w:r>
        <w:t xml:space="preserve"> Gottes </w:t>
      </w:r>
      <w:proofErr w:type="spellStart"/>
      <w:r>
        <w:t>gericht</w:t>
      </w:r>
      <w:proofErr w:type="spellEnd"/>
      <w:r>
        <w:t xml:space="preserve"> und ewige </w:t>
      </w:r>
      <w:proofErr w:type="spellStart"/>
      <w:r>
        <w:t>stercke</w:t>
      </w:r>
      <w:proofErr w:type="spellEnd"/>
      <w:r>
        <w:t xml:space="preserve"> wider alle </w:t>
      </w:r>
      <w:proofErr w:type="spellStart"/>
      <w:r>
        <w:t>pfortten</w:t>
      </w:r>
      <w:proofErr w:type="spellEnd"/>
      <w:r>
        <w:t xml:space="preserve"> der Hellen und </w:t>
      </w:r>
      <w:proofErr w:type="spellStart"/>
      <w:r>
        <w:t>selickeit</w:t>
      </w:r>
      <w:proofErr w:type="spellEnd"/>
      <w:r>
        <w:t xml:space="preserve"> im </w:t>
      </w:r>
      <w:proofErr w:type="spellStart"/>
      <w:r>
        <w:t>Himelreich</w:t>
      </w:r>
      <w:proofErr w:type="spellEnd"/>
      <w:r>
        <w:t xml:space="preserve"> </w:t>
      </w:r>
      <w:proofErr w:type="spellStart"/>
      <w:r>
        <w:t>seie</w:t>
      </w:r>
      <w:proofErr w:type="spellEnd"/>
      <w:r>
        <w:t xml:space="preserve">: wie CHRISTUS auch </w:t>
      </w:r>
      <w:proofErr w:type="spellStart"/>
      <w:r>
        <w:t>selbs</w:t>
      </w:r>
      <w:proofErr w:type="spellEnd"/>
      <w:r>
        <w:t xml:space="preserve"> diese </w:t>
      </w:r>
      <w:proofErr w:type="spellStart"/>
      <w:r>
        <w:t>meinunge</w:t>
      </w:r>
      <w:proofErr w:type="spellEnd"/>
      <w:r>
        <w:t xml:space="preserve"> </w:t>
      </w:r>
      <w:proofErr w:type="spellStart"/>
      <w:r>
        <w:t>bekrefftiget</w:t>
      </w:r>
      <w:proofErr w:type="spellEnd"/>
      <w:r>
        <w:t xml:space="preserve"> da er spricht Esa. 45. Wendet euch zu mir so werdet </w:t>
      </w:r>
      <w:proofErr w:type="spellStart"/>
      <w:r>
        <w:t>jr</w:t>
      </w:r>
      <w:proofErr w:type="spellEnd"/>
      <w:r>
        <w:t xml:space="preserve"> selig aller </w:t>
      </w:r>
      <w:proofErr w:type="spellStart"/>
      <w:r>
        <w:t>welt</w:t>
      </w:r>
      <w:proofErr w:type="spellEnd"/>
      <w:r>
        <w:t xml:space="preserve"> ende / ich bin Gott und keiner mehr / ich schwere </w:t>
      </w:r>
      <w:proofErr w:type="spellStart"/>
      <w:r>
        <w:t>bey</w:t>
      </w:r>
      <w:proofErr w:type="spellEnd"/>
      <w:r>
        <w:t xml:space="preserve"> mir </w:t>
      </w:r>
      <w:proofErr w:type="spellStart"/>
      <w:r>
        <w:t>selbs</w:t>
      </w:r>
      <w:proofErr w:type="spellEnd"/>
      <w:r>
        <w:t xml:space="preserve"> und ein </w:t>
      </w:r>
      <w:proofErr w:type="spellStart"/>
      <w:r>
        <w:t>wortt</w:t>
      </w:r>
      <w:proofErr w:type="spellEnd"/>
      <w:r>
        <w:t xml:space="preserve"> der </w:t>
      </w:r>
      <w:proofErr w:type="spellStart"/>
      <w:r>
        <w:t>gerechtickeit</w:t>
      </w:r>
      <w:proofErr w:type="spellEnd"/>
      <w:r>
        <w:t xml:space="preserve"> gehet aus meinem munde da </w:t>
      </w:r>
      <w:proofErr w:type="spellStart"/>
      <w:r>
        <w:t>sol</w:t>
      </w:r>
      <w:proofErr w:type="spellEnd"/>
      <w:r>
        <w:t xml:space="preserve"> es </w:t>
      </w:r>
      <w:proofErr w:type="spellStart"/>
      <w:r>
        <w:t>bey</w:t>
      </w:r>
      <w:proofErr w:type="spellEnd"/>
      <w:r>
        <w:t xml:space="preserve"> bleiben / </w:t>
      </w:r>
      <w:proofErr w:type="spellStart"/>
      <w:r>
        <w:t>nemlich</w:t>
      </w:r>
      <w:proofErr w:type="spellEnd"/>
      <w:r>
        <w:t xml:space="preserve"> mir sollen sich alle knie beugen und alle </w:t>
      </w:r>
      <w:proofErr w:type="spellStart"/>
      <w:r>
        <w:t>zungen</w:t>
      </w:r>
      <w:proofErr w:type="spellEnd"/>
      <w:r>
        <w:t xml:space="preserve"> schweren und sagen / im </w:t>
      </w:r>
      <w:proofErr w:type="spellStart"/>
      <w:r>
        <w:t>Hern</w:t>
      </w:r>
      <w:proofErr w:type="spellEnd"/>
      <w:r>
        <w:t xml:space="preserve"> hab ich </w:t>
      </w:r>
      <w:proofErr w:type="spellStart"/>
      <w:r>
        <w:t>gerechtickeit</w:t>
      </w:r>
      <w:proofErr w:type="spellEnd"/>
      <w:r>
        <w:t xml:space="preserve"> und </w:t>
      </w:r>
      <w:proofErr w:type="spellStart"/>
      <w:r>
        <w:t>stercke</w:t>
      </w:r>
      <w:proofErr w:type="spellEnd"/>
      <w:r>
        <w:t xml:space="preserve"> / Solche werden auch zu </w:t>
      </w:r>
      <w:proofErr w:type="spellStart"/>
      <w:r>
        <w:t>jm</w:t>
      </w:r>
      <w:proofErr w:type="spellEnd"/>
      <w:r>
        <w:t xml:space="preserve"> </w:t>
      </w:r>
      <w:proofErr w:type="spellStart"/>
      <w:r>
        <w:t>komen</w:t>
      </w:r>
      <w:proofErr w:type="spellEnd"/>
      <w:r>
        <w:t xml:space="preserve"> / aber alle die </w:t>
      </w:r>
      <w:proofErr w:type="spellStart"/>
      <w:r>
        <w:t>jm</w:t>
      </w:r>
      <w:proofErr w:type="spellEnd"/>
      <w:r>
        <w:t xml:space="preserve"> widerstehen </w:t>
      </w:r>
      <w:proofErr w:type="spellStart"/>
      <w:r>
        <w:t>muessen</w:t>
      </w:r>
      <w:proofErr w:type="spellEnd"/>
      <w:r>
        <w:t xml:space="preserve"> zuschanden werden / denn im </w:t>
      </w:r>
      <w:proofErr w:type="spellStart"/>
      <w:r>
        <w:t>Hern</w:t>
      </w:r>
      <w:proofErr w:type="spellEnd"/>
      <w:r>
        <w:t xml:space="preserve"> werden gerecht aller Samen Israel und sich sein </w:t>
      </w:r>
      <w:proofErr w:type="spellStart"/>
      <w:r>
        <w:t>rhumen</w:t>
      </w:r>
      <w:proofErr w:type="spellEnd"/>
      <w:r>
        <w:t xml:space="preserve">. </w:t>
      </w:r>
    </w:p>
    <w:p w14:paraId="76EEAA47" w14:textId="77777777" w:rsidR="00DD44BB" w:rsidRDefault="00DD44BB" w:rsidP="00DD44BB">
      <w:pPr>
        <w:pStyle w:val="StandardWeb"/>
      </w:pPr>
      <w:proofErr w:type="spellStart"/>
      <w:r>
        <w:t>Solt</w:t>
      </w:r>
      <w:proofErr w:type="spellEnd"/>
      <w:r>
        <w:t xml:space="preserve"> ich aber </w:t>
      </w:r>
      <w:proofErr w:type="spellStart"/>
      <w:r>
        <w:t>gnediger</w:t>
      </w:r>
      <w:proofErr w:type="spellEnd"/>
      <w:r>
        <w:t xml:space="preserve"> Herr und Fuerst </w:t>
      </w:r>
      <w:proofErr w:type="spellStart"/>
      <w:r>
        <w:t>darumb</w:t>
      </w:r>
      <w:proofErr w:type="spellEnd"/>
      <w:r>
        <w:t xml:space="preserve"> von </w:t>
      </w:r>
      <w:proofErr w:type="spellStart"/>
      <w:r>
        <w:t>Marpurg</w:t>
      </w:r>
      <w:proofErr w:type="spellEnd"/>
      <w:r>
        <w:t xml:space="preserve"> gen </w:t>
      </w:r>
      <w:proofErr w:type="spellStart"/>
      <w:r>
        <w:t>Luebeck</w:t>
      </w:r>
      <w:proofErr w:type="spellEnd"/>
      <w:r>
        <w:t xml:space="preserve"> gezogen sein / das ich </w:t>
      </w:r>
      <w:proofErr w:type="spellStart"/>
      <w:r>
        <w:t>daselbs</w:t>
      </w:r>
      <w:proofErr w:type="spellEnd"/>
      <w:r>
        <w:t xml:space="preserve"> die </w:t>
      </w:r>
      <w:proofErr w:type="spellStart"/>
      <w:r>
        <w:t>weissagunge</w:t>
      </w:r>
      <w:proofErr w:type="spellEnd"/>
      <w:r>
        <w:t xml:space="preserve"> der Propheten von CHRISTO zu </w:t>
      </w:r>
      <w:proofErr w:type="spellStart"/>
      <w:r>
        <w:t>Marpurg</w:t>
      </w:r>
      <w:proofErr w:type="spellEnd"/>
      <w:r>
        <w:t xml:space="preserve"> </w:t>
      </w:r>
      <w:proofErr w:type="spellStart"/>
      <w:r>
        <w:t>geprediget</w:t>
      </w:r>
      <w:proofErr w:type="spellEnd"/>
      <w:r>
        <w:t xml:space="preserve"> durch den druck allen </w:t>
      </w:r>
      <w:proofErr w:type="spellStart"/>
      <w:r>
        <w:t>Koenigreichen</w:t>
      </w:r>
      <w:proofErr w:type="spellEnd"/>
      <w:r>
        <w:t xml:space="preserve"> </w:t>
      </w:r>
      <w:proofErr w:type="spellStart"/>
      <w:r>
        <w:t>Fuerstenthumen</w:t>
      </w:r>
      <w:proofErr w:type="spellEnd"/>
      <w:r>
        <w:t xml:space="preserve"> Landen </w:t>
      </w:r>
      <w:proofErr w:type="spellStart"/>
      <w:r>
        <w:t>auff</w:t>
      </w:r>
      <w:proofErr w:type="spellEnd"/>
      <w:r>
        <w:t xml:space="preserve"> Erden mitteilet / und </w:t>
      </w:r>
      <w:proofErr w:type="spellStart"/>
      <w:r>
        <w:t>solt</w:t>
      </w:r>
      <w:proofErr w:type="spellEnd"/>
      <w:r>
        <w:t xml:space="preserve"> des lieben Hessenlandes vergessen und seine </w:t>
      </w:r>
      <w:proofErr w:type="spellStart"/>
      <w:r>
        <w:t>Fuersten</w:t>
      </w:r>
      <w:proofErr w:type="spellEnd"/>
      <w:r>
        <w:t xml:space="preserve"> nicht auch </w:t>
      </w:r>
      <w:proofErr w:type="spellStart"/>
      <w:r>
        <w:t>rhuemen</w:t>
      </w:r>
      <w:proofErr w:type="spellEnd"/>
      <w:r>
        <w:t xml:space="preserve"> die Gottes </w:t>
      </w:r>
      <w:proofErr w:type="spellStart"/>
      <w:r>
        <w:t>Wortt</w:t>
      </w:r>
      <w:proofErr w:type="spellEnd"/>
      <w:r>
        <w:t xml:space="preserve"> predigen lassen so </w:t>
      </w:r>
      <w:proofErr w:type="spellStart"/>
      <w:r>
        <w:t>lautter</w:t>
      </w:r>
      <w:proofErr w:type="spellEnd"/>
      <w:r>
        <w:t xml:space="preserve"> als die Apostel </w:t>
      </w:r>
      <w:proofErr w:type="spellStart"/>
      <w:r>
        <w:t>geprediget</w:t>
      </w:r>
      <w:proofErr w:type="spellEnd"/>
      <w:r>
        <w:t xml:space="preserve"> haben: oder </w:t>
      </w:r>
      <w:proofErr w:type="spellStart"/>
      <w:r>
        <w:t>solt</w:t>
      </w:r>
      <w:proofErr w:type="spellEnd"/>
      <w:r>
        <w:t xml:space="preserve"> ich mich nicht des </w:t>
      </w:r>
      <w:proofErr w:type="spellStart"/>
      <w:r>
        <w:t>frewen</w:t>
      </w:r>
      <w:proofErr w:type="spellEnd"/>
      <w:r>
        <w:t xml:space="preserve"> das es dem </w:t>
      </w:r>
      <w:proofErr w:type="spellStart"/>
      <w:r>
        <w:t>Landsfuersten</w:t>
      </w:r>
      <w:proofErr w:type="spellEnd"/>
      <w:r>
        <w:t xml:space="preserve"> </w:t>
      </w:r>
      <w:proofErr w:type="spellStart"/>
      <w:r>
        <w:t>wolgehet</w:t>
      </w:r>
      <w:proofErr w:type="spellEnd"/>
      <w:r>
        <w:t xml:space="preserve"> und CHRISTUS getrost im Hessen-Lande </w:t>
      </w:r>
      <w:proofErr w:type="spellStart"/>
      <w:r>
        <w:t>geprediget</w:t>
      </w:r>
      <w:proofErr w:type="spellEnd"/>
      <w:r>
        <w:t xml:space="preserve"> wird / ob ich gleich nicht </w:t>
      </w:r>
      <w:proofErr w:type="spellStart"/>
      <w:r>
        <w:t>personlich</w:t>
      </w:r>
      <w:proofErr w:type="spellEnd"/>
      <w:r>
        <w:t xml:space="preserve"> drinnen </w:t>
      </w:r>
      <w:proofErr w:type="spellStart"/>
      <w:r>
        <w:t>wone</w:t>
      </w:r>
      <w:proofErr w:type="spellEnd"/>
      <w:r>
        <w:t xml:space="preserve">: Ich </w:t>
      </w:r>
      <w:proofErr w:type="spellStart"/>
      <w:r>
        <w:t>mus</w:t>
      </w:r>
      <w:proofErr w:type="spellEnd"/>
      <w:r>
        <w:t xml:space="preserve"> ja </w:t>
      </w:r>
      <w:proofErr w:type="spellStart"/>
      <w:r>
        <w:t>dis</w:t>
      </w:r>
      <w:proofErr w:type="spellEnd"/>
      <w:r>
        <w:t xml:space="preserve"> </w:t>
      </w:r>
      <w:proofErr w:type="spellStart"/>
      <w:r>
        <w:t>zeugnis</w:t>
      </w:r>
      <w:proofErr w:type="spellEnd"/>
      <w:r>
        <w:t xml:space="preserve"> von mir geben / </w:t>
      </w:r>
      <w:proofErr w:type="spellStart"/>
      <w:r>
        <w:t>Hochgeborner</w:t>
      </w:r>
      <w:proofErr w:type="spellEnd"/>
      <w:r>
        <w:t xml:space="preserve"> Fuerst / das </w:t>
      </w:r>
      <w:proofErr w:type="spellStart"/>
      <w:r>
        <w:t>E.F.G</w:t>
      </w:r>
      <w:proofErr w:type="spellEnd"/>
      <w:r>
        <w:t xml:space="preserve">. soviel </w:t>
      </w:r>
      <w:proofErr w:type="spellStart"/>
      <w:r>
        <w:t>jare</w:t>
      </w:r>
      <w:proofErr w:type="spellEnd"/>
      <w:r>
        <w:t xml:space="preserve"> und </w:t>
      </w:r>
      <w:proofErr w:type="spellStart"/>
      <w:r>
        <w:t>lenger</w:t>
      </w:r>
      <w:proofErr w:type="spellEnd"/>
      <w:r>
        <w:t xml:space="preserve"> das Evangelion unsers </w:t>
      </w:r>
      <w:proofErr w:type="spellStart"/>
      <w:r>
        <w:t>Hern</w:t>
      </w:r>
      <w:proofErr w:type="spellEnd"/>
      <w:r>
        <w:t xml:space="preserve"> JESU CHRIST im Hessenland hat predigen lassen / als ich drinnen Gottes </w:t>
      </w:r>
      <w:proofErr w:type="spellStart"/>
      <w:r>
        <w:t>Wortt</w:t>
      </w:r>
      <w:proofErr w:type="spellEnd"/>
      <w:r>
        <w:t xml:space="preserve"> von CHRISTO </w:t>
      </w:r>
      <w:proofErr w:type="spellStart"/>
      <w:r>
        <w:t>geprediget</w:t>
      </w:r>
      <w:proofErr w:type="spellEnd"/>
      <w:r>
        <w:t xml:space="preserve"> habe / damit </w:t>
      </w:r>
      <w:proofErr w:type="spellStart"/>
      <w:r>
        <w:t>zuschlahen</w:t>
      </w:r>
      <w:proofErr w:type="spellEnd"/>
      <w:r>
        <w:t xml:space="preserve"> alle </w:t>
      </w:r>
      <w:proofErr w:type="spellStart"/>
      <w:r>
        <w:t>Widerteuffer</w:t>
      </w:r>
      <w:proofErr w:type="spellEnd"/>
      <w:r>
        <w:t xml:space="preserve"> / </w:t>
      </w:r>
      <w:proofErr w:type="spellStart"/>
      <w:r>
        <w:t>Sacramenter</w:t>
      </w:r>
      <w:proofErr w:type="spellEnd"/>
      <w:r>
        <w:t xml:space="preserve"> / Rottengeister / so wider den </w:t>
      </w:r>
      <w:proofErr w:type="spellStart"/>
      <w:r>
        <w:t>articulum</w:t>
      </w:r>
      <w:proofErr w:type="spellEnd"/>
      <w:r>
        <w:t xml:space="preserve"> </w:t>
      </w:r>
      <w:proofErr w:type="spellStart"/>
      <w:r>
        <w:t>iustificationis</w:t>
      </w:r>
      <w:proofErr w:type="spellEnd"/>
      <w:r>
        <w:t xml:space="preserve"> stritten / und </w:t>
      </w:r>
      <w:proofErr w:type="spellStart"/>
      <w:r>
        <w:t>zubeweisen</w:t>
      </w:r>
      <w:proofErr w:type="spellEnd"/>
      <w:r>
        <w:t xml:space="preserve"> / das </w:t>
      </w:r>
      <w:proofErr w:type="spellStart"/>
      <w:r>
        <w:t>dere</w:t>
      </w:r>
      <w:proofErr w:type="spellEnd"/>
      <w:r>
        <w:t xml:space="preserve"> Prediger und Christen </w:t>
      </w:r>
      <w:proofErr w:type="spellStart"/>
      <w:r>
        <w:t>glawbe</w:t>
      </w:r>
      <w:proofErr w:type="spellEnd"/>
      <w:r>
        <w:t xml:space="preserve"> und </w:t>
      </w:r>
      <w:proofErr w:type="spellStart"/>
      <w:r>
        <w:t>lere</w:t>
      </w:r>
      <w:proofErr w:type="spellEnd"/>
      <w:r>
        <w:t xml:space="preserve"> alleine </w:t>
      </w:r>
      <w:proofErr w:type="spellStart"/>
      <w:r>
        <w:t>Gottlich</w:t>
      </w:r>
      <w:proofErr w:type="spellEnd"/>
      <w:r>
        <w:t xml:space="preserve"> und Christlich </w:t>
      </w:r>
      <w:proofErr w:type="spellStart"/>
      <w:r>
        <w:t>seie</w:t>
      </w:r>
      <w:proofErr w:type="spellEnd"/>
      <w:r>
        <w:t xml:space="preserve"> die bekennen / das ein </w:t>
      </w:r>
      <w:proofErr w:type="spellStart"/>
      <w:r>
        <w:t>verdampter</w:t>
      </w:r>
      <w:proofErr w:type="spellEnd"/>
      <w:r>
        <w:t xml:space="preserve"> </w:t>
      </w:r>
      <w:proofErr w:type="spellStart"/>
      <w:r>
        <w:t>Erbsuender</w:t>
      </w:r>
      <w:proofErr w:type="spellEnd"/>
      <w:r>
        <w:t xml:space="preserve"> nach dem Gesetz </w:t>
      </w:r>
      <w:proofErr w:type="spellStart"/>
      <w:r>
        <w:t>fur</w:t>
      </w:r>
      <w:proofErr w:type="spellEnd"/>
      <w:r>
        <w:t xml:space="preserve"> Gottes </w:t>
      </w:r>
      <w:proofErr w:type="spellStart"/>
      <w:r>
        <w:t>gericht</w:t>
      </w:r>
      <w:proofErr w:type="spellEnd"/>
      <w:r>
        <w:t xml:space="preserve"> kein andere </w:t>
      </w:r>
      <w:proofErr w:type="spellStart"/>
      <w:r>
        <w:t>gerechtickeit</w:t>
      </w:r>
      <w:proofErr w:type="spellEnd"/>
      <w:r>
        <w:t xml:space="preserve"> noch ewige </w:t>
      </w:r>
      <w:proofErr w:type="spellStart"/>
      <w:r>
        <w:t>selickeit</w:t>
      </w:r>
      <w:proofErr w:type="spellEnd"/>
      <w:r>
        <w:t xml:space="preserve"> habe denn JESUM CHRISTUM nach </w:t>
      </w:r>
      <w:proofErr w:type="spellStart"/>
      <w:r>
        <w:t>Gottlichen</w:t>
      </w:r>
      <w:proofErr w:type="spellEnd"/>
      <w:r>
        <w:t xml:space="preserve"> </w:t>
      </w:r>
      <w:proofErr w:type="spellStart"/>
      <w:r>
        <w:t>verheissungen</w:t>
      </w:r>
      <w:proofErr w:type="spellEnd"/>
      <w:r>
        <w:t xml:space="preserve"> </w:t>
      </w:r>
      <w:proofErr w:type="spellStart"/>
      <w:r>
        <w:t>geglewbet</w:t>
      </w:r>
      <w:proofErr w:type="spellEnd"/>
      <w:r>
        <w:t xml:space="preserve"> und </w:t>
      </w:r>
      <w:proofErr w:type="spellStart"/>
      <w:r>
        <w:t>bekand</w:t>
      </w:r>
      <w:proofErr w:type="spellEnd"/>
      <w:r>
        <w:t xml:space="preserve">. </w:t>
      </w:r>
    </w:p>
    <w:p w14:paraId="3D0761BA" w14:textId="77777777" w:rsidR="00DD44BB" w:rsidRDefault="00DD44BB" w:rsidP="00DD44BB">
      <w:pPr>
        <w:pStyle w:val="StandardWeb"/>
      </w:pPr>
      <w:r>
        <w:t xml:space="preserve">Nu aber </w:t>
      </w:r>
      <w:proofErr w:type="spellStart"/>
      <w:r>
        <w:t>hoere</w:t>
      </w:r>
      <w:proofErr w:type="spellEnd"/>
      <w:r>
        <w:t xml:space="preserve"> ich auch </w:t>
      </w:r>
      <w:proofErr w:type="spellStart"/>
      <w:r>
        <w:t>gutte</w:t>
      </w:r>
      <w:proofErr w:type="spellEnd"/>
      <w:r>
        <w:t xml:space="preserve"> mehre / </w:t>
      </w:r>
      <w:proofErr w:type="spellStart"/>
      <w:r>
        <w:t>nemlich</w:t>
      </w:r>
      <w:proofErr w:type="spellEnd"/>
      <w:r>
        <w:t xml:space="preserve"> das </w:t>
      </w:r>
      <w:proofErr w:type="spellStart"/>
      <w:r>
        <w:t>E.F.G</w:t>
      </w:r>
      <w:proofErr w:type="spellEnd"/>
      <w:r>
        <w:t xml:space="preserve">. Kirchen und Schulen von </w:t>
      </w:r>
      <w:proofErr w:type="spellStart"/>
      <w:r>
        <w:t>newem</w:t>
      </w:r>
      <w:proofErr w:type="spellEnd"/>
      <w:r>
        <w:t xml:space="preserve"> / wie ein </w:t>
      </w:r>
      <w:proofErr w:type="spellStart"/>
      <w:r>
        <w:t>pfleger</w:t>
      </w:r>
      <w:proofErr w:type="spellEnd"/>
      <w:r>
        <w:t xml:space="preserve"> CHRISTI / wideranrichte: durch welches </w:t>
      </w:r>
      <w:proofErr w:type="spellStart"/>
      <w:r>
        <w:t>Fuerstenampt</w:t>
      </w:r>
      <w:proofErr w:type="spellEnd"/>
      <w:r>
        <w:t xml:space="preserve"> das alte lobe </w:t>
      </w:r>
      <w:proofErr w:type="spellStart"/>
      <w:r>
        <w:t>widerumb</w:t>
      </w:r>
      <w:proofErr w:type="spellEnd"/>
      <w:r>
        <w:t xml:space="preserve"> scheinet wie die Sonn in alle </w:t>
      </w:r>
      <w:proofErr w:type="spellStart"/>
      <w:r>
        <w:t>land</w:t>
      </w:r>
      <w:proofErr w:type="spellEnd"/>
      <w:r>
        <w:t xml:space="preserve">. Uber das </w:t>
      </w:r>
      <w:proofErr w:type="spellStart"/>
      <w:r>
        <w:t>geluestet</w:t>
      </w:r>
      <w:proofErr w:type="spellEnd"/>
      <w:r>
        <w:t xml:space="preserve"> mich </w:t>
      </w:r>
      <w:proofErr w:type="spellStart"/>
      <w:r>
        <w:t>zuwissen</w:t>
      </w:r>
      <w:proofErr w:type="spellEnd"/>
      <w:r>
        <w:t xml:space="preserve"> das </w:t>
      </w:r>
      <w:proofErr w:type="spellStart"/>
      <w:r>
        <w:t>E.F.G</w:t>
      </w:r>
      <w:proofErr w:type="spellEnd"/>
      <w:r>
        <w:t xml:space="preserve">. </w:t>
      </w:r>
      <w:proofErr w:type="spellStart"/>
      <w:r>
        <w:t>hochgeborner</w:t>
      </w:r>
      <w:proofErr w:type="spellEnd"/>
      <w:r>
        <w:t xml:space="preserve"> </w:t>
      </w:r>
      <w:proofErr w:type="spellStart"/>
      <w:r>
        <w:t>Sone</w:t>
      </w:r>
      <w:proofErr w:type="spellEnd"/>
      <w:r>
        <w:t xml:space="preserve"> </w:t>
      </w:r>
      <w:proofErr w:type="spellStart"/>
      <w:r>
        <w:t>Landgraff</w:t>
      </w:r>
      <w:proofErr w:type="spellEnd"/>
      <w:r>
        <w:t xml:space="preserve"> Wilhelm solch ein </w:t>
      </w:r>
      <w:proofErr w:type="spellStart"/>
      <w:r>
        <w:t>schoenes</w:t>
      </w:r>
      <w:proofErr w:type="spellEnd"/>
      <w:r>
        <w:t xml:space="preserve"> </w:t>
      </w:r>
      <w:proofErr w:type="spellStart"/>
      <w:r>
        <w:t>furbild</w:t>
      </w:r>
      <w:proofErr w:type="spellEnd"/>
      <w:r>
        <w:t xml:space="preserve"> allen jungen </w:t>
      </w:r>
      <w:proofErr w:type="spellStart"/>
      <w:r>
        <w:t>Fuersten</w:t>
      </w:r>
      <w:proofErr w:type="spellEnd"/>
      <w:r>
        <w:t xml:space="preserve"> geschaffen ist von Gott / das es nicht allein nach dem ersten Gebot aller falschen </w:t>
      </w:r>
      <w:proofErr w:type="spellStart"/>
      <w:r>
        <w:t>lere</w:t>
      </w:r>
      <w:proofErr w:type="spellEnd"/>
      <w:r>
        <w:t xml:space="preserve"> feind ist / sondern auch ein </w:t>
      </w:r>
      <w:proofErr w:type="spellStart"/>
      <w:r>
        <w:t>treffenlich</w:t>
      </w:r>
      <w:proofErr w:type="spellEnd"/>
      <w:r>
        <w:t xml:space="preserve"> </w:t>
      </w:r>
      <w:proofErr w:type="spellStart"/>
      <w:r>
        <w:t>exempel</w:t>
      </w:r>
      <w:proofErr w:type="spellEnd"/>
      <w:r>
        <w:t xml:space="preserve"> ist nach dem </w:t>
      </w:r>
      <w:proofErr w:type="spellStart"/>
      <w:r>
        <w:t>vierden</w:t>
      </w:r>
      <w:proofErr w:type="spellEnd"/>
      <w:r>
        <w:t xml:space="preserve"> </w:t>
      </w:r>
      <w:proofErr w:type="spellStart"/>
      <w:r>
        <w:t>Gebotte</w:t>
      </w:r>
      <w:proofErr w:type="spellEnd"/>
      <w:r>
        <w:t xml:space="preserve"> kindlicher </w:t>
      </w:r>
      <w:proofErr w:type="spellStart"/>
      <w:r>
        <w:t>trewe</w:t>
      </w:r>
      <w:proofErr w:type="spellEnd"/>
      <w:r>
        <w:t xml:space="preserve"> gegen seinem lieben Vatter. Wenn das Hessenland gar zur </w:t>
      </w:r>
      <w:proofErr w:type="spellStart"/>
      <w:r>
        <w:t>wuesten</w:t>
      </w:r>
      <w:proofErr w:type="spellEnd"/>
      <w:r>
        <w:t xml:space="preserve"> und </w:t>
      </w:r>
      <w:proofErr w:type="spellStart"/>
      <w:r>
        <w:t>einode</w:t>
      </w:r>
      <w:proofErr w:type="spellEnd"/>
      <w:r>
        <w:t xml:space="preserve"> gemacht </w:t>
      </w:r>
      <w:proofErr w:type="spellStart"/>
      <w:r>
        <w:t>were</w:t>
      </w:r>
      <w:proofErr w:type="spellEnd"/>
      <w:r>
        <w:t xml:space="preserve"> / dennoch </w:t>
      </w:r>
      <w:proofErr w:type="spellStart"/>
      <w:r>
        <w:t>muest</w:t>
      </w:r>
      <w:proofErr w:type="spellEnd"/>
      <w:r>
        <w:t xml:space="preserve"> es </w:t>
      </w:r>
      <w:proofErr w:type="spellStart"/>
      <w:r>
        <w:t>widergrunen</w:t>
      </w:r>
      <w:proofErr w:type="spellEnd"/>
      <w:r>
        <w:t xml:space="preserve"> und </w:t>
      </w:r>
      <w:proofErr w:type="spellStart"/>
      <w:r>
        <w:t>bluehen</w:t>
      </w:r>
      <w:proofErr w:type="spellEnd"/>
      <w:r>
        <w:t xml:space="preserve"> wie die Lilien unter solchen Helden die Gottes </w:t>
      </w:r>
      <w:proofErr w:type="spellStart"/>
      <w:r>
        <w:t>Wortt</w:t>
      </w:r>
      <w:proofErr w:type="spellEnd"/>
      <w:r>
        <w:t xml:space="preserve"> rein und </w:t>
      </w:r>
      <w:proofErr w:type="spellStart"/>
      <w:r>
        <w:t>lautter</w:t>
      </w:r>
      <w:proofErr w:type="spellEnd"/>
      <w:r>
        <w:t xml:space="preserve"> predigen lassen. Denn wie es beschlossen ist das alle feinde des </w:t>
      </w:r>
      <w:proofErr w:type="spellStart"/>
      <w:r>
        <w:t>Evangelij</w:t>
      </w:r>
      <w:proofErr w:type="spellEnd"/>
      <w:r>
        <w:t xml:space="preserve"> vertilget werden sollen ewiglich / ob sie gleich zeitlich </w:t>
      </w:r>
      <w:proofErr w:type="spellStart"/>
      <w:r>
        <w:t>grunen</w:t>
      </w:r>
      <w:proofErr w:type="spellEnd"/>
      <w:r>
        <w:t xml:space="preserve"> wie </w:t>
      </w:r>
      <w:proofErr w:type="spellStart"/>
      <w:r>
        <w:t>graß</w:t>
      </w:r>
      <w:proofErr w:type="spellEnd"/>
      <w:r>
        <w:t xml:space="preserve"> </w:t>
      </w:r>
      <w:proofErr w:type="spellStart"/>
      <w:r>
        <w:t>auff</w:t>
      </w:r>
      <w:proofErr w:type="spellEnd"/>
      <w:r>
        <w:t xml:space="preserve"> erden / also </w:t>
      </w:r>
      <w:proofErr w:type="spellStart"/>
      <w:r>
        <w:t>muessen</w:t>
      </w:r>
      <w:proofErr w:type="spellEnd"/>
      <w:r>
        <w:t xml:space="preserve"> alle freunde des </w:t>
      </w:r>
      <w:proofErr w:type="spellStart"/>
      <w:r>
        <w:t>Evangelij</w:t>
      </w:r>
      <w:proofErr w:type="spellEnd"/>
      <w:r>
        <w:t xml:space="preserve"> nach der finstern </w:t>
      </w:r>
      <w:proofErr w:type="spellStart"/>
      <w:r>
        <w:t>nacht</w:t>
      </w:r>
      <w:proofErr w:type="spellEnd"/>
      <w:r>
        <w:t xml:space="preserve"> </w:t>
      </w:r>
      <w:proofErr w:type="spellStart"/>
      <w:r>
        <w:t>widerauffgehen</w:t>
      </w:r>
      <w:proofErr w:type="spellEnd"/>
      <w:r>
        <w:t xml:space="preserve"> als Morgenstern und leuchten im </w:t>
      </w:r>
      <w:proofErr w:type="spellStart"/>
      <w:r>
        <w:t>Himelreich</w:t>
      </w:r>
      <w:proofErr w:type="spellEnd"/>
      <w:r>
        <w:t xml:space="preserve"> bis in </w:t>
      </w:r>
      <w:proofErr w:type="spellStart"/>
      <w:r>
        <w:t>ewickeit</w:t>
      </w:r>
      <w:proofErr w:type="spellEnd"/>
      <w:r>
        <w:t xml:space="preserve">. </w:t>
      </w:r>
    </w:p>
    <w:p w14:paraId="5F3CE0D4" w14:textId="77777777" w:rsidR="00DD44BB" w:rsidRDefault="00DD44BB" w:rsidP="00DD44BB">
      <w:pPr>
        <w:pStyle w:val="StandardWeb"/>
      </w:pPr>
      <w:r>
        <w:t xml:space="preserve">Sintemal es nu </w:t>
      </w:r>
      <w:proofErr w:type="spellStart"/>
      <w:r>
        <w:t>bilich</w:t>
      </w:r>
      <w:proofErr w:type="spellEnd"/>
      <w:r>
        <w:t xml:space="preserve"> ist </w:t>
      </w:r>
      <w:proofErr w:type="spellStart"/>
      <w:r>
        <w:t>fur</w:t>
      </w:r>
      <w:proofErr w:type="spellEnd"/>
      <w:r>
        <w:t xml:space="preserve"> Gott das alle feinde des </w:t>
      </w:r>
      <w:proofErr w:type="spellStart"/>
      <w:r>
        <w:t>Evangelij</w:t>
      </w:r>
      <w:proofErr w:type="spellEnd"/>
      <w:r>
        <w:t xml:space="preserve"> zum ewigen </w:t>
      </w:r>
      <w:proofErr w:type="spellStart"/>
      <w:r>
        <w:t>verdamnis</w:t>
      </w:r>
      <w:proofErr w:type="spellEnd"/>
      <w:r>
        <w:t xml:space="preserve"> im </w:t>
      </w:r>
      <w:proofErr w:type="spellStart"/>
      <w:r>
        <w:t>hellischen</w:t>
      </w:r>
      <w:proofErr w:type="spellEnd"/>
      <w:r>
        <w:t xml:space="preserve"> </w:t>
      </w:r>
      <w:proofErr w:type="spellStart"/>
      <w:r>
        <w:t>fewer</w:t>
      </w:r>
      <w:proofErr w:type="spellEnd"/>
      <w:r>
        <w:t xml:space="preserve"> auch ewige </w:t>
      </w:r>
      <w:proofErr w:type="spellStart"/>
      <w:r>
        <w:t>schand</w:t>
      </w:r>
      <w:proofErr w:type="spellEnd"/>
      <w:r>
        <w:t xml:space="preserve"> </w:t>
      </w:r>
      <w:proofErr w:type="spellStart"/>
      <w:r>
        <w:t>auff</w:t>
      </w:r>
      <w:proofErr w:type="spellEnd"/>
      <w:r>
        <w:t xml:space="preserve"> Erden haben / wie Pilatus und Herodes / Annas und Caiphas: alle freunde aber des </w:t>
      </w:r>
      <w:proofErr w:type="spellStart"/>
      <w:r>
        <w:t>Evangelij</w:t>
      </w:r>
      <w:proofErr w:type="spellEnd"/>
      <w:r>
        <w:t xml:space="preserve"> zum </w:t>
      </w:r>
      <w:proofErr w:type="spellStart"/>
      <w:r>
        <w:t>ewigenleben</w:t>
      </w:r>
      <w:proofErr w:type="spellEnd"/>
      <w:r>
        <w:t xml:space="preserve"> im </w:t>
      </w:r>
      <w:proofErr w:type="spellStart"/>
      <w:r>
        <w:t>Himelreich</w:t>
      </w:r>
      <w:proofErr w:type="spellEnd"/>
      <w:r>
        <w:t xml:space="preserve"> auch ewiges lob </w:t>
      </w:r>
      <w:proofErr w:type="spellStart"/>
      <w:r>
        <w:t>auff</w:t>
      </w:r>
      <w:proofErr w:type="spellEnd"/>
      <w:r>
        <w:t xml:space="preserve"> erden kriegen: so </w:t>
      </w:r>
      <w:proofErr w:type="spellStart"/>
      <w:r>
        <w:t>wolt</w:t>
      </w:r>
      <w:proofErr w:type="spellEnd"/>
      <w:r>
        <w:t xml:space="preserve"> ich diese Christ </w:t>
      </w:r>
      <w:proofErr w:type="spellStart"/>
      <w:r>
        <w:t>Buechlin</w:t>
      </w:r>
      <w:proofErr w:type="spellEnd"/>
      <w:r>
        <w:t xml:space="preserve"> nicht allein </w:t>
      </w:r>
      <w:proofErr w:type="spellStart"/>
      <w:r>
        <w:t>umb</w:t>
      </w:r>
      <w:proofErr w:type="spellEnd"/>
      <w:r>
        <w:t xml:space="preserve"> des willen </w:t>
      </w:r>
      <w:proofErr w:type="spellStart"/>
      <w:r>
        <w:t>E.F.G</w:t>
      </w:r>
      <w:proofErr w:type="spellEnd"/>
      <w:r>
        <w:t xml:space="preserve">. </w:t>
      </w:r>
      <w:proofErr w:type="spellStart"/>
      <w:r>
        <w:t>zuehren</w:t>
      </w:r>
      <w:proofErr w:type="spellEnd"/>
      <w:r>
        <w:t xml:space="preserve"> durch den druck </w:t>
      </w:r>
      <w:proofErr w:type="spellStart"/>
      <w:r>
        <w:t>außgehen</w:t>
      </w:r>
      <w:proofErr w:type="spellEnd"/>
      <w:r>
        <w:t xml:space="preserve"> lassen / das </w:t>
      </w:r>
      <w:proofErr w:type="spellStart"/>
      <w:r>
        <w:t>E.F.G</w:t>
      </w:r>
      <w:proofErr w:type="spellEnd"/>
      <w:r>
        <w:t xml:space="preserve">. durch den </w:t>
      </w:r>
      <w:proofErr w:type="spellStart"/>
      <w:r>
        <w:t>glawben</w:t>
      </w:r>
      <w:proofErr w:type="spellEnd"/>
      <w:r>
        <w:t xml:space="preserve"> an den </w:t>
      </w:r>
      <w:proofErr w:type="spellStart"/>
      <w:r>
        <w:t>Suendetreger</w:t>
      </w:r>
      <w:proofErr w:type="spellEnd"/>
      <w:r>
        <w:t xml:space="preserve"> und </w:t>
      </w:r>
      <w:proofErr w:type="spellStart"/>
      <w:r>
        <w:t>erloeser</w:t>
      </w:r>
      <w:proofErr w:type="spellEnd"/>
      <w:r>
        <w:t xml:space="preserve"> vom </w:t>
      </w:r>
      <w:proofErr w:type="spellStart"/>
      <w:r>
        <w:t>tod</w:t>
      </w:r>
      <w:proofErr w:type="spellEnd"/>
      <w:r>
        <w:t xml:space="preserve"> JESUM CHRISTUM der spricht / ich tilge deine </w:t>
      </w:r>
      <w:proofErr w:type="spellStart"/>
      <w:r>
        <w:t>suende</w:t>
      </w:r>
      <w:proofErr w:type="spellEnd"/>
      <w:r>
        <w:t xml:space="preserve"> </w:t>
      </w:r>
      <w:proofErr w:type="spellStart"/>
      <w:r>
        <w:t>umb</w:t>
      </w:r>
      <w:proofErr w:type="spellEnd"/>
      <w:r>
        <w:t xml:space="preserve"> meinet willen und </w:t>
      </w:r>
      <w:proofErr w:type="spellStart"/>
      <w:r>
        <w:t>gedencke</w:t>
      </w:r>
      <w:proofErr w:type="spellEnd"/>
      <w:r>
        <w:t xml:space="preserve"> </w:t>
      </w:r>
      <w:proofErr w:type="spellStart"/>
      <w:r>
        <w:t>jr</w:t>
      </w:r>
      <w:proofErr w:type="spellEnd"/>
      <w:r>
        <w:t xml:space="preserve"> nicht / ewige </w:t>
      </w:r>
      <w:proofErr w:type="spellStart"/>
      <w:r>
        <w:t>gerechtickeit</w:t>
      </w:r>
      <w:proofErr w:type="spellEnd"/>
      <w:r>
        <w:t xml:space="preserve"> und </w:t>
      </w:r>
      <w:proofErr w:type="spellStart"/>
      <w:r>
        <w:t>selickeit</w:t>
      </w:r>
      <w:proofErr w:type="spellEnd"/>
      <w:r>
        <w:t xml:space="preserve"> </w:t>
      </w:r>
      <w:proofErr w:type="spellStart"/>
      <w:r>
        <w:t>fur</w:t>
      </w:r>
      <w:proofErr w:type="spellEnd"/>
      <w:r>
        <w:t xml:space="preserve"> Gott im </w:t>
      </w:r>
      <w:proofErr w:type="spellStart"/>
      <w:r>
        <w:t>Himelreich</w:t>
      </w:r>
      <w:proofErr w:type="spellEnd"/>
      <w:r>
        <w:t xml:space="preserve"> hat / und ich gern </w:t>
      </w:r>
      <w:proofErr w:type="spellStart"/>
      <w:r>
        <w:t>hette</w:t>
      </w:r>
      <w:proofErr w:type="spellEnd"/>
      <w:r>
        <w:t xml:space="preserve"> das alle </w:t>
      </w:r>
      <w:proofErr w:type="spellStart"/>
      <w:r>
        <w:t>welt</w:t>
      </w:r>
      <w:proofErr w:type="spellEnd"/>
      <w:r>
        <w:t xml:space="preserve"> </w:t>
      </w:r>
      <w:proofErr w:type="spellStart"/>
      <w:r>
        <w:t>erfuere</w:t>
      </w:r>
      <w:proofErr w:type="spellEnd"/>
      <w:r>
        <w:t xml:space="preserve"> / das </w:t>
      </w:r>
      <w:proofErr w:type="spellStart"/>
      <w:r>
        <w:t>E.F.G</w:t>
      </w:r>
      <w:proofErr w:type="spellEnd"/>
      <w:r>
        <w:t xml:space="preserve">. das Evangelion dem Hessenlande predigen lest und </w:t>
      </w:r>
      <w:proofErr w:type="spellStart"/>
      <w:r>
        <w:t>solchs</w:t>
      </w:r>
      <w:proofErr w:type="spellEnd"/>
      <w:r>
        <w:t xml:space="preserve"> </w:t>
      </w:r>
      <w:proofErr w:type="spellStart"/>
      <w:r>
        <w:t>preisete</w:t>
      </w:r>
      <w:proofErr w:type="spellEnd"/>
      <w:r>
        <w:t xml:space="preserve"> / sondern auch das die so einen </w:t>
      </w:r>
      <w:proofErr w:type="spellStart"/>
      <w:r>
        <w:t>splitter</w:t>
      </w:r>
      <w:proofErr w:type="spellEnd"/>
      <w:r>
        <w:t xml:space="preserve"> sehen in der Evangelischen </w:t>
      </w:r>
      <w:proofErr w:type="spellStart"/>
      <w:r>
        <w:t>Fuersten</w:t>
      </w:r>
      <w:proofErr w:type="spellEnd"/>
      <w:r>
        <w:t xml:space="preserve"> </w:t>
      </w:r>
      <w:proofErr w:type="spellStart"/>
      <w:r>
        <w:t>augen</w:t>
      </w:r>
      <w:proofErr w:type="spellEnd"/>
      <w:r>
        <w:t xml:space="preserve"> / und werden nicht </w:t>
      </w:r>
      <w:proofErr w:type="spellStart"/>
      <w:r>
        <w:t>gewar</w:t>
      </w:r>
      <w:proofErr w:type="spellEnd"/>
      <w:r>
        <w:t xml:space="preserve"> des </w:t>
      </w:r>
      <w:proofErr w:type="spellStart"/>
      <w:r>
        <w:t>balcken</w:t>
      </w:r>
      <w:proofErr w:type="spellEnd"/>
      <w:r>
        <w:t xml:space="preserve"> in </w:t>
      </w:r>
      <w:proofErr w:type="spellStart"/>
      <w:r>
        <w:t>jren</w:t>
      </w:r>
      <w:proofErr w:type="spellEnd"/>
      <w:r>
        <w:t xml:space="preserve"> </w:t>
      </w:r>
      <w:proofErr w:type="spellStart"/>
      <w:r>
        <w:t>augen</w:t>
      </w:r>
      <w:proofErr w:type="spellEnd"/>
      <w:r>
        <w:t xml:space="preserve"> / </w:t>
      </w:r>
      <w:proofErr w:type="spellStart"/>
      <w:r>
        <w:t>nemlich</w:t>
      </w:r>
      <w:proofErr w:type="spellEnd"/>
      <w:r>
        <w:t xml:space="preserve"> des </w:t>
      </w:r>
      <w:proofErr w:type="spellStart"/>
      <w:r>
        <w:t>verdampten</w:t>
      </w:r>
      <w:proofErr w:type="spellEnd"/>
      <w:r>
        <w:t xml:space="preserve"> </w:t>
      </w:r>
      <w:proofErr w:type="spellStart"/>
      <w:r>
        <w:t>unglawbens</w:t>
      </w:r>
      <w:proofErr w:type="spellEnd"/>
      <w:r>
        <w:t xml:space="preserve"> und </w:t>
      </w:r>
      <w:proofErr w:type="spellStart"/>
      <w:r>
        <w:t>verfolgung</w:t>
      </w:r>
      <w:proofErr w:type="spellEnd"/>
      <w:r>
        <w:t xml:space="preserve"> des </w:t>
      </w:r>
      <w:proofErr w:type="spellStart"/>
      <w:r>
        <w:t>Evangelij</w:t>
      </w:r>
      <w:proofErr w:type="spellEnd"/>
      <w:r>
        <w:t xml:space="preserve"> / </w:t>
      </w:r>
      <w:proofErr w:type="spellStart"/>
      <w:r>
        <w:t>lerneten</w:t>
      </w:r>
      <w:proofErr w:type="spellEnd"/>
      <w:r>
        <w:t xml:space="preserve"> aus diesem </w:t>
      </w:r>
      <w:proofErr w:type="spellStart"/>
      <w:r>
        <w:t>Wortt</w:t>
      </w:r>
      <w:proofErr w:type="spellEnd"/>
      <w:r>
        <w:t xml:space="preserve"> Gottes / wo sie nicht </w:t>
      </w:r>
      <w:proofErr w:type="spellStart"/>
      <w:r>
        <w:t>buessen</w:t>
      </w:r>
      <w:proofErr w:type="spellEnd"/>
      <w:r>
        <w:t xml:space="preserve"> und </w:t>
      </w:r>
      <w:proofErr w:type="spellStart"/>
      <w:r>
        <w:t>glewben</w:t>
      </w:r>
      <w:proofErr w:type="spellEnd"/>
      <w:r>
        <w:t xml:space="preserve"> nach der </w:t>
      </w:r>
      <w:proofErr w:type="spellStart"/>
      <w:r>
        <w:t>lere</w:t>
      </w:r>
      <w:proofErr w:type="spellEnd"/>
      <w:r>
        <w:t xml:space="preserve"> CHRISTI im Hessenlande </w:t>
      </w:r>
      <w:proofErr w:type="spellStart"/>
      <w:r>
        <w:t>geprediget</w:t>
      </w:r>
      <w:proofErr w:type="spellEnd"/>
      <w:r>
        <w:t xml:space="preserve"> / das sie zu dem das sie durch </w:t>
      </w:r>
      <w:proofErr w:type="spellStart"/>
      <w:r>
        <w:t>jren</w:t>
      </w:r>
      <w:proofErr w:type="spellEnd"/>
      <w:r>
        <w:t xml:space="preserve"> </w:t>
      </w:r>
      <w:proofErr w:type="spellStart"/>
      <w:r>
        <w:t>unglawben</w:t>
      </w:r>
      <w:proofErr w:type="spellEnd"/>
      <w:r>
        <w:t xml:space="preserve"> </w:t>
      </w:r>
      <w:proofErr w:type="spellStart"/>
      <w:r>
        <w:t>fur</w:t>
      </w:r>
      <w:proofErr w:type="spellEnd"/>
      <w:r>
        <w:t xml:space="preserve"> Gott ungerecht und durch </w:t>
      </w:r>
      <w:proofErr w:type="spellStart"/>
      <w:r>
        <w:t>verfolgung</w:t>
      </w:r>
      <w:proofErr w:type="spellEnd"/>
      <w:r>
        <w:t xml:space="preserve"> des </w:t>
      </w:r>
      <w:proofErr w:type="spellStart"/>
      <w:r>
        <w:t>Evangelij</w:t>
      </w:r>
      <w:proofErr w:type="spellEnd"/>
      <w:r>
        <w:t xml:space="preserve"> </w:t>
      </w:r>
      <w:proofErr w:type="spellStart"/>
      <w:r>
        <w:t>verlorn</w:t>
      </w:r>
      <w:proofErr w:type="spellEnd"/>
      <w:r>
        <w:t xml:space="preserve"> sind </w:t>
      </w:r>
      <w:proofErr w:type="spellStart"/>
      <w:r>
        <w:t>alselang</w:t>
      </w:r>
      <w:proofErr w:type="spellEnd"/>
      <w:r>
        <w:t xml:space="preserve"> sie nicht </w:t>
      </w:r>
      <w:proofErr w:type="spellStart"/>
      <w:r>
        <w:t>buessen</w:t>
      </w:r>
      <w:proofErr w:type="spellEnd"/>
      <w:r>
        <w:t xml:space="preserve"> und </w:t>
      </w:r>
      <w:proofErr w:type="spellStart"/>
      <w:r>
        <w:t>glewben</w:t>
      </w:r>
      <w:proofErr w:type="spellEnd"/>
      <w:r>
        <w:t xml:space="preserve"> an CHRISTUM auch in allen </w:t>
      </w:r>
      <w:proofErr w:type="spellStart"/>
      <w:r>
        <w:t>gmeinen</w:t>
      </w:r>
      <w:proofErr w:type="spellEnd"/>
      <w:r>
        <w:t xml:space="preserve"> Gottes </w:t>
      </w:r>
      <w:proofErr w:type="spellStart"/>
      <w:r>
        <w:t>auff</w:t>
      </w:r>
      <w:proofErr w:type="spellEnd"/>
      <w:r>
        <w:t xml:space="preserve"> Erden </w:t>
      </w:r>
      <w:proofErr w:type="spellStart"/>
      <w:r>
        <w:t>biß</w:t>
      </w:r>
      <w:proofErr w:type="spellEnd"/>
      <w:r>
        <w:t xml:space="preserve"> an </w:t>
      </w:r>
      <w:proofErr w:type="spellStart"/>
      <w:r>
        <w:t>juengstentage</w:t>
      </w:r>
      <w:proofErr w:type="spellEnd"/>
      <w:r>
        <w:t xml:space="preserve"> von allen Heiligen verachtet werden sollen / als in der heiligen </w:t>
      </w:r>
      <w:proofErr w:type="spellStart"/>
      <w:r>
        <w:t>Schrifft</w:t>
      </w:r>
      <w:proofErr w:type="spellEnd"/>
      <w:r>
        <w:t xml:space="preserve"> Pharao / Sanherib / Herodes / und </w:t>
      </w:r>
      <w:proofErr w:type="spellStart"/>
      <w:r>
        <w:t>jres</w:t>
      </w:r>
      <w:proofErr w:type="spellEnd"/>
      <w:r>
        <w:t xml:space="preserve"> gleichen Tyrannen. Gottes </w:t>
      </w:r>
      <w:proofErr w:type="spellStart"/>
      <w:r>
        <w:t>Sone</w:t>
      </w:r>
      <w:proofErr w:type="spellEnd"/>
      <w:r>
        <w:t xml:space="preserve"> JESUS CHRISTUS </w:t>
      </w:r>
      <w:proofErr w:type="spellStart"/>
      <w:r>
        <w:t>wone</w:t>
      </w:r>
      <w:proofErr w:type="spellEnd"/>
      <w:r>
        <w:t xml:space="preserve"> mit seinem heiligen Geist in </w:t>
      </w:r>
      <w:proofErr w:type="spellStart"/>
      <w:r>
        <w:t>E.F.G</w:t>
      </w:r>
      <w:proofErr w:type="spellEnd"/>
      <w:r>
        <w:t xml:space="preserve">. ewiglich / und gebe dem Hessenlande soviel </w:t>
      </w:r>
      <w:proofErr w:type="spellStart"/>
      <w:r>
        <w:t>guttes</w:t>
      </w:r>
      <w:proofErr w:type="spellEnd"/>
      <w:r>
        <w:t xml:space="preserve"> als ich denen </w:t>
      </w:r>
      <w:proofErr w:type="spellStart"/>
      <w:r>
        <w:t>wundsche</w:t>
      </w:r>
      <w:proofErr w:type="spellEnd"/>
      <w:r>
        <w:t xml:space="preserve"> </w:t>
      </w:r>
      <w:proofErr w:type="spellStart"/>
      <w:r>
        <w:t>bey</w:t>
      </w:r>
      <w:proofErr w:type="spellEnd"/>
      <w:r>
        <w:t xml:space="preserve"> welchen ich </w:t>
      </w:r>
      <w:proofErr w:type="spellStart"/>
      <w:r>
        <w:t>wone</w:t>
      </w:r>
      <w:proofErr w:type="spellEnd"/>
      <w:r>
        <w:t xml:space="preserve">. </w:t>
      </w:r>
    </w:p>
    <w:p w14:paraId="3D8A1110" w14:textId="77777777" w:rsidR="00DD44BB" w:rsidRDefault="00DD44BB" w:rsidP="00DD44BB">
      <w:pPr>
        <w:pStyle w:val="StandardWeb"/>
      </w:pPr>
      <w:r>
        <w:t xml:space="preserve">Rostock. Am tage </w:t>
      </w:r>
      <w:proofErr w:type="spellStart"/>
      <w:r>
        <w:t>Tiburtij</w:t>
      </w:r>
      <w:proofErr w:type="spellEnd"/>
      <w:r>
        <w:t xml:space="preserve">. </w:t>
      </w:r>
      <w:proofErr w:type="spellStart"/>
      <w:r>
        <w:t>M.D.Liij</w:t>
      </w:r>
      <w:proofErr w:type="spellEnd"/>
      <w:r>
        <w:t xml:space="preserve">. </w:t>
      </w:r>
    </w:p>
    <w:p w14:paraId="74BD69CD" w14:textId="77777777" w:rsidR="00DD44BB" w:rsidRDefault="00DD44BB" w:rsidP="00DD44BB">
      <w:pPr>
        <w:pStyle w:val="berschrift1"/>
      </w:pPr>
      <w:r>
        <w:t xml:space="preserve">Von den Drachen und </w:t>
      </w:r>
      <w:proofErr w:type="spellStart"/>
      <w:r>
        <w:t>Straussen</w:t>
      </w:r>
      <w:proofErr w:type="spellEnd"/>
      <w:r>
        <w:t xml:space="preserve"> die Gott preisen: Das XLIII. Capitel Jesaia.</w:t>
      </w:r>
    </w:p>
    <w:p w14:paraId="2190D942" w14:textId="77777777" w:rsidR="00DD44BB" w:rsidRDefault="00DD44BB" w:rsidP="00DD44BB">
      <w:pPr>
        <w:pStyle w:val="StandardWeb"/>
      </w:pPr>
      <w:r>
        <w:t xml:space="preserve">Sintemal die </w:t>
      </w:r>
      <w:proofErr w:type="spellStart"/>
      <w:r>
        <w:t>Gottfurchtigen</w:t>
      </w:r>
      <w:proofErr w:type="spellEnd"/>
      <w:r>
        <w:t xml:space="preserve"> und </w:t>
      </w:r>
      <w:proofErr w:type="spellStart"/>
      <w:r>
        <w:t>Christglewbigen</w:t>
      </w:r>
      <w:proofErr w:type="spellEnd"/>
      <w:r>
        <w:t xml:space="preserve"> Juden erschrocken und </w:t>
      </w:r>
      <w:proofErr w:type="spellStart"/>
      <w:r>
        <w:t>betruebet</w:t>
      </w:r>
      <w:proofErr w:type="spellEnd"/>
      <w:r>
        <w:t xml:space="preserve"> waren durch die Predig des vorigen </w:t>
      </w:r>
      <w:proofErr w:type="spellStart"/>
      <w:r>
        <w:t>Capitels</w:t>
      </w:r>
      <w:proofErr w:type="spellEnd"/>
      <w:r>
        <w:t xml:space="preserve"> von der Babylonischen </w:t>
      </w:r>
      <w:proofErr w:type="spellStart"/>
      <w:r>
        <w:t>gefengnis</w:t>
      </w:r>
      <w:proofErr w:type="spellEnd"/>
      <w:r>
        <w:t xml:space="preserve"> und </w:t>
      </w:r>
      <w:proofErr w:type="spellStart"/>
      <w:r>
        <w:t>verwerffung</w:t>
      </w:r>
      <w:proofErr w:type="spellEnd"/>
      <w:r>
        <w:t xml:space="preserve"> des </w:t>
      </w:r>
      <w:proofErr w:type="spellStart"/>
      <w:r>
        <w:t>Judenthums</w:t>
      </w:r>
      <w:proofErr w:type="spellEnd"/>
      <w:r>
        <w:t xml:space="preserve">: so </w:t>
      </w:r>
      <w:proofErr w:type="spellStart"/>
      <w:r>
        <w:t>troestet</w:t>
      </w:r>
      <w:proofErr w:type="spellEnd"/>
      <w:r>
        <w:t xml:space="preserve"> sie CHRISTUS </w:t>
      </w:r>
      <w:proofErr w:type="spellStart"/>
      <w:r>
        <w:t>selbs</w:t>
      </w:r>
      <w:proofErr w:type="spellEnd"/>
      <w:r>
        <w:t xml:space="preserve"> in </w:t>
      </w:r>
      <w:proofErr w:type="spellStart"/>
      <w:r>
        <w:t>disem</w:t>
      </w:r>
      <w:proofErr w:type="spellEnd"/>
      <w:r>
        <w:t xml:space="preserve"> und folgenden Capiteln durch Jesaia mit reichen </w:t>
      </w:r>
      <w:proofErr w:type="spellStart"/>
      <w:r>
        <w:t>verheissungen</w:t>
      </w:r>
      <w:proofErr w:type="spellEnd"/>
      <w:r>
        <w:t xml:space="preserve">: erstlich das er die </w:t>
      </w:r>
      <w:proofErr w:type="spellStart"/>
      <w:r>
        <w:t>glewbigen</w:t>
      </w:r>
      <w:proofErr w:type="spellEnd"/>
      <w:r>
        <w:t xml:space="preserve"> allezeit und </w:t>
      </w:r>
      <w:proofErr w:type="spellStart"/>
      <w:r>
        <w:t>allethalben</w:t>
      </w:r>
      <w:proofErr w:type="spellEnd"/>
      <w:r>
        <w:t xml:space="preserve"> </w:t>
      </w:r>
      <w:proofErr w:type="spellStart"/>
      <w:r>
        <w:t>troesten</w:t>
      </w:r>
      <w:proofErr w:type="spellEnd"/>
      <w:r>
        <w:t xml:space="preserve"> erhalten von allem </w:t>
      </w:r>
      <w:proofErr w:type="spellStart"/>
      <w:r>
        <w:t>ubel</w:t>
      </w:r>
      <w:proofErr w:type="spellEnd"/>
      <w:r>
        <w:t xml:space="preserve"> </w:t>
      </w:r>
      <w:proofErr w:type="spellStart"/>
      <w:r>
        <w:t>erloesen</w:t>
      </w:r>
      <w:proofErr w:type="spellEnd"/>
      <w:r>
        <w:t xml:space="preserve"> wolle ob gleich die Juden gen Babel </w:t>
      </w:r>
      <w:proofErr w:type="spellStart"/>
      <w:r>
        <w:t>weggefueret</w:t>
      </w:r>
      <w:proofErr w:type="spellEnd"/>
      <w:r>
        <w:t xml:space="preserve"> werden: darnach solle das Christenthum durch </w:t>
      </w:r>
      <w:proofErr w:type="spellStart"/>
      <w:r>
        <w:t>eusserlich</w:t>
      </w:r>
      <w:proofErr w:type="spellEnd"/>
      <w:r>
        <w:t xml:space="preserve"> und zeitlich </w:t>
      </w:r>
      <w:proofErr w:type="spellStart"/>
      <w:r>
        <w:t>verfolgung</w:t>
      </w:r>
      <w:proofErr w:type="spellEnd"/>
      <w:r>
        <w:t xml:space="preserve"> nicht untergehen / ob gleich das Judenthum verblendet und </w:t>
      </w:r>
      <w:proofErr w:type="spellStart"/>
      <w:r>
        <w:t>verworffen</w:t>
      </w:r>
      <w:proofErr w:type="spellEnd"/>
      <w:r>
        <w:t xml:space="preserve"> werde / sondern zum kleinen </w:t>
      </w:r>
      <w:proofErr w:type="spellStart"/>
      <w:r>
        <w:t>heufflin</w:t>
      </w:r>
      <w:proofErr w:type="spellEnd"/>
      <w:r>
        <w:t xml:space="preserve"> </w:t>
      </w:r>
      <w:proofErr w:type="spellStart"/>
      <w:r>
        <w:t>Christglewbiger</w:t>
      </w:r>
      <w:proofErr w:type="spellEnd"/>
      <w:r>
        <w:t xml:space="preserve"> Juden sollen alle Heiden </w:t>
      </w:r>
      <w:proofErr w:type="spellStart"/>
      <w:r>
        <w:t>beruffen</w:t>
      </w:r>
      <w:proofErr w:type="spellEnd"/>
      <w:r>
        <w:t xml:space="preserve"> werden und die Christenheit aus Juden und Heiden </w:t>
      </w:r>
      <w:proofErr w:type="spellStart"/>
      <w:r>
        <w:t>versamlet</w:t>
      </w:r>
      <w:proofErr w:type="spellEnd"/>
      <w:r>
        <w:t xml:space="preserve"> </w:t>
      </w:r>
      <w:proofErr w:type="spellStart"/>
      <w:r>
        <w:t>großgnug</w:t>
      </w:r>
      <w:proofErr w:type="spellEnd"/>
      <w:r>
        <w:t xml:space="preserve"> werden. </w:t>
      </w:r>
    </w:p>
    <w:p w14:paraId="4CEB6F26" w14:textId="77777777" w:rsidR="00DD44BB" w:rsidRDefault="00DD44BB" w:rsidP="00DD44BB">
      <w:pPr>
        <w:pStyle w:val="StandardWeb"/>
      </w:pPr>
      <w:proofErr w:type="spellStart"/>
      <w:r>
        <w:t>Diser</w:t>
      </w:r>
      <w:proofErr w:type="spellEnd"/>
      <w:r>
        <w:t xml:space="preserve"> </w:t>
      </w:r>
      <w:proofErr w:type="spellStart"/>
      <w:r>
        <w:t>trost</w:t>
      </w:r>
      <w:proofErr w:type="spellEnd"/>
      <w:r>
        <w:t xml:space="preserve"> gilt allen Christen </w:t>
      </w:r>
      <w:proofErr w:type="spellStart"/>
      <w:r>
        <w:t>auff</w:t>
      </w:r>
      <w:proofErr w:type="spellEnd"/>
      <w:r>
        <w:t xml:space="preserve"> Erden bis an </w:t>
      </w:r>
      <w:proofErr w:type="spellStart"/>
      <w:r>
        <w:t>juengstentag</w:t>
      </w:r>
      <w:proofErr w:type="spellEnd"/>
      <w:r>
        <w:t xml:space="preserve">. So last uns das </w:t>
      </w:r>
      <w:proofErr w:type="spellStart"/>
      <w:r>
        <w:t>Troestlich</w:t>
      </w:r>
      <w:proofErr w:type="spellEnd"/>
      <w:r>
        <w:t xml:space="preserve"> Capitel vom Reich CHRISTI teilen in </w:t>
      </w:r>
      <w:proofErr w:type="spellStart"/>
      <w:r>
        <w:t>fuenff</w:t>
      </w:r>
      <w:proofErr w:type="spellEnd"/>
      <w:r>
        <w:t xml:space="preserve"> </w:t>
      </w:r>
      <w:proofErr w:type="spellStart"/>
      <w:r>
        <w:t>stuecke</w:t>
      </w:r>
      <w:proofErr w:type="spellEnd"/>
      <w:r>
        <w:t xml:space="preserve"> und </w:t>
      </w:r>
      <w:proofErr w:type="spellStart"/>
      <w:r>
        <w:t>erzelen</w:t>
      </w:r>
      <w:proofErr w:type="spellEnd"/>
      <w:r>
        <w:t xml:space="preserve">: Im ersten wie er die </w:t>
      </w:r>
      <w:proofErr w:type="spellStart"/>
      <w:r>
        <w:t>Christglewbigen</w:t>
      </w:r>
      <w:proofErr w:type="spellEnd"/>
      <w:r>
        <w:t xml:space="preserve"> Juden wider die furcht des Babylonischen elendes und </w:t>
      </w:r>
      <w:proofErr w:type="spellStart"/>
      <w:r>
        <w:t>ergernis</w:t>
      </w:r>
      <w:proofErr w:type="spellEnd"/>
      <w:r>
        <w:t xml:space="preserve"> / das so wenig Juden CHRISTO </w:t>
      </w:r>
      <w:proofErr w:type="spellStart"/>
      <w:r>
        <w:t>glewben</w:t>
      </w:r>
      <w:proofErr w:type="spellEnd"/>
      <w:r>
        <w:t xml:space="preserve"> / </w:t>
      </w:r>
      <w:proofErr w:type="spellStart"/>
      <w:r>
        <w:t>dreifaltiglich</w:t>
      </w:r>
      <w:proofErr w:type="spellEnd"/>
      <w:r>
        <w:t xml:space="preserve"> </w:t>
      </w:r>
      <w:proofErr w:type="spellStart"/>
      <w:r>
        <w:t>troestet</w:t>
      </w:r>
      <w:proofErr w:type="spellEnd"/>
      <w:r>
        <w:t xml:space="preserve">: Im andern wie er der Juden und Heiden </w:t>
      </w:r>
      <w:proofErr w:type="spellStart"/>
      <w:r>
        <w:t>abgoettereie</w:t>
      </w:r>
      <w:proofErr w:type="spellEnd"/>
      <w:r>
        <w:t xml:space="preserve"> richtet und CHRISTI Gottheit allein </w:t>
      </w:r>
      <w:proofErr w:type="spellStart"/>
      <w:r>
        <w:t>erhoehet</w:t>
      </w:r>
      <w:proofErr w:type="spellEnd"/>
      <w:r>
        <w:t xml:space="preserve"> mit </w:t>
      </w:r>
      <w:proofErr w:type="spellStart"/>
      <w:r>
        <w:t>zeugnissen</w:t>
      </w:r>
      <w:proofErr w:type="spellEnd"/>
      <w:r>
        <w:t xml:space="preserve"> aller heiligen: von dem </w:t>
      </w:r>
      <w:proofErr w:type="spellStart"/>
      <w:r>
        <w:t>zeugnis</w:t>
      </w:r>
      <w:proofErr w:type="spellEnd"/>
      <w:r>
        <w:t xml:space="preserve"> und der </w:t>
      </w:r>
      <w:proofErr w:type="spellStart"/>
      <w:r>
        <w:t>beschreibung</w:t>
      </w:r>
      <w:proofErr w:type="spellEnd"/>
      <w:r>
        <w:t xml:space="preserve"> der </w:t>
      </w:r>
      <w:proofErr w:type="spellStart"/>
      <w:r>
        <w:t>Allmechtigen</w:t>
      </w:r>
      <w:proofErr w:type="spellEnd"/>
      <w:r>
        <w:t xml:space="preserve"> Gottheit CHRISTI: Im dritten wie er die </w:t>
      </w:r>
      <w:proofErr w:type="spellStart"/>
      <w:r>
        <w:t>Christglewbigen</w:t>
      </w:r>
      <w:proofErr w:type="spellEnd"/>
      <w:r>
        <w:t xml:space="preserve"> Juden mit </w:t>
      </w:r>
      <w:proofErr w:type="spellStart"/>
      <w:r>
        <w:t>exempeln</w:t>
      </w:r>
      <w:proofErr w:type="spellEnd"/>
      <w:r>
        <w:t xml:space="preserve"> des Alten Testaments </w:t>
      </w:r>
      <w:proofErr w:type="spellStart"/>
      <w:r>
        <w:t>troestet</w:t>
      </w:r>
      <w:proofErr w:type="spellEnd"/>
      <w:r>
        <w:t xml:space="preserve"> und das </w:t>
      </w:r>
      <w:proofErr w:type="spellStart"/>
      <w:r>
        <w:t>Newe</w:t>
      </w:r>
      <w:proofErr w:type="spellEnd"/>
      <w:r>
        <w:t xml:space="preserve"> </w:t>
      </w:r>
      <w:proofErr w:type="spellStart"/>
      <w:r>
        <w:t>stifftet</w:t>
      </w:r>
      <w:proofErr w:type="spellEnd"/>
      <w:r>
        <w:t xml:space="preserve">: von Drachen und </w:t>
      </w:r>
      <w:proofErr w:type="spellStart"/>
      <w:r>
        <w:t>Straussen</w:t>
      </w:r>
      <w:proofErr w:type="spellEnd"/>
      <w:r>
        <w:t xml:space="preserve"> die Gott loben im </w:t>
      </w:r>
      <w:proofErr w:type="spellStart"/>
      <w:r>
        <w:t>Newen</w:t>
      </w:r>
      <w:proofErr w:type="spellEnd"/>
      <w:r>
        <w:t xml:space="preserve"> Testament: Im </w:t>
      </w:r>
      <w:proofErr w:type="spellStart"/>
      <w:r>
        <w:t>vierden</w:t>
      </w:r>
      <w:proofErr w:type="spellEnd"/>
      <w:r>
        <w:t xml:space="preserve"> wie die Christenheit mit freiem willen und </w:t>
      </w:r>
      <w:proofErr w:type="spellStart"/>
      <w:r>
        <w:t>wercken</w:t>
      </w:r>
      <w:proofErr w:type="spellEnd"/>
      <w:r>
        <w:t xml:space="preserve"> des </w:t>
      </w:r>
      <w:proofErr w:type="spellStart"/>
      <w:r>
        <w:t>gesetzs</w:t>
      </w:r>
      <w:proofErr w:type="spellEnd"/>
      <w:r>
        <w:t xml:space="preserve"> den </w:t>
      </w:r>
      <w:proofErr w:type="spellStart"/>
      <w:r>
        <w:t>Himel</w:t>
      </w:r>
      <w:proofErr w:type="spellEnd"/>
      <w:r>
        <w:t xml:space="preserve"> nicht verdienen kann: wie man durch CHRISTI leiden alleine das </w:t>
      </w:r>
      <w:proofErr w:type="spellStart"/>
      <w:r>
        <w:t>Himelreich</w:t>
      </w:r>
      <w:proofErr w:type="spellEnd"/>
      <w:r>
        <w:t xml:space="preserve"> verdiene: Im letzten fraget er und spricht wodurch </w:t>
      </w:r>
      <w:proofErr w:type="spellStart"/>
      <w:r>
        <w:t>wolt</w:t>
      </w:r>
      <w:proofErr w:type="spellEnd"/>
      <w:r>
        <w:t xml:space="preserve"> doch </w:t>
      </w:r>
      <w:proofErr w:type="spellStart"/>
      <w:r>
        <w:t>jr</w:t>
      </w:r>
      <w:proofErr w:type="spellEnd"/>
      <w:r>
        <w:t xml:space="preserve"> </w:t>
      </w:r>
      <w:proofErr w:type="spellStart"/>
      <w:r>
        <w:t>gesetzprediger</w:t>
      </w:r>
      <w:proofErr w:type="spellEnd"/>
      <w:r>
        <w:t xml:space="preserve"> und </w:t>
      </w:r>
      <w:proofErr w:type="spellStart"/>
      <w:r>
        <w:t>werckheiligen</w:t>
      </w:r>
      <w:proofErr w:type="spellEnd"/>
      <w:r>
        <w:t xml:space="preserve"> gerecht </w:t>
      </w:r>
      <w:proofErr w:type="spellStart"/>
      <w:r>
        <w:t>fur</w:t>
      </w:r>
      <w:proofErr w:type="spellEnd"/>
      <w:r>
        <w:t xml:space="preserve"> Gott und selig werden: </w:t>
      </w:r>
    </w:p>
    <w:p w14:paraId="7F13EB27" w14:textId="77777777" w:rsidR="00DD44BB" w:rsidRDefault="00DD44BB" w:rsidP="00DD44BB">
      <w:pPr>
        <w:pStyle w:val="StandardWeb"/>
      </w:pPr>
      <w:r>
        <w:rPr>
          <w:rStyle w:val="Fett"/>
          <w:rFonts w:eastAsiaTheme="majorEastAsia"/>
        </w:rPr>
        <w:t xml:space="preserve">So spricht der Herr der dich geschaffen hat Jacob und dich gemacht hat Israel: furcht dich nicht. Denn ich habe dich </w:t>
      </w:r>
      <w:proofErr w:type="spellStart"/>
      <w:r>
        <w:rPr>
          <w:rStyle w:val="Fett"/>
          <w:rFonts w:eastAsiaTheme="majorEastAsia"/>
        </w:rPr>
        <w:t>erloeset</w:t>
      </w:r>
      <w:proofErr w:type="spellEnd"/>
      <w:r>
        <w:rPr>
          <w:rStyle w:val="Fett"/>
          <w:rFonts w:eastAsiaTheme="majorEastAsia"/>
        </w:rPr>
        <w:t xml:space="preserve">: ich habe dich </w:t>
      </w:r>
      <w:proofErr w:type="spellStart"/>
      <w:r>
        <w:rPr>
          <w:rStyle w:val="Fett"/>
          <w:rFonts w:eastAsiaTheme="majorEastAsia"/>
        </w:rPr>
        <w:t>bey</w:t>
      </w:r>
      <w:proofErr w:type="spellEnd"/>
      <w:r>
        <w:rPr>
          <w:rStyle w:val="Fett"/>
          <w:rFonts w:eastAsiaTheme="majorEastAsia"/>
        </w:rPr>
        <w:t xml:space="preserve"> deinem </w:t>
      </w:r>
      <w:proofErr w:type="spellStart"/>
      <w:r>
        <w:rPr>
          <w:rStyle w:val="Fett"/>
          <w:rFonts w:eastAsiaTheme="majorEastAsia"/>
        </w:rPr>
        <w:t>namen</w:t>
      </w:r>
      <w:proofErr w:type="spellEnd"/>
      <w:r>
        <w:rPr>
          <w:rStyle w:val="Fett"/>
          <w:rFonts w:eastAsiaTheme="majorEastAsia"/>
        </w:rPr>
        <w:t xml:space="preserve"> </w:t>
      </w:r>
      <w:proofErr w:type="spellStart"/>
      <w:r>
        <w:rPr>
          <w:rStyle w:val="Fett"/>
          <w:rFonts w:eastAsiaTheme="majorEastAsia"/>
        </w:rPr>
        <w:t>geruffen</w:t>
      </w:r>
      <w:proofErr w:type="spellEnd"/>
      <w:r>
        <w:rPr>
          <w:rStyle w:val="Fett"/>
          <w:rFonts w:eastAsiaTheme="majorEastAsia"/>
        </w:rPr>
        <w:t xml:space="preserve">: du bist mein: denn so du durch </w:t>
      </w:r>
      <w:proofErr w:type="spellStart"/>
      <w:r>
        <w:rPr>
          <w:rStyle w:val="Fett"/>
          <w:rFonts w:eastAsiaTheme="majorEastAsia"/>
        </w:rPr>
        <w:t>wasser</w:t>
      </w:r>
      <w:proofErr w:type="spellEnd"/>
      <w:r>
        <w:rPr>
          <w:rStyle w:val="Fett"/>
          <w:rFonts w:eastAsiaTheme="majorEastAsia"/>
        </w:rPr>
        <w:t xml:space="preserve"> gehest </w:t>
      </w:r>
      <w:proofErr w:type="spellStart"/>
      <w:r>
        <w:rPr>
          <w:rStyle w:val="Fett"/>
          <w:rFonts w:eastAsiaTheme="majorEastAsia"/>
        </w:rPr>
        <w:t>wil</w:t>
      </w:r>
      <w:proofErr w:type="spellEnd"/>
      <w:r>
        <w:rPr>
          <w:rStyle w:val="Fett"/>
          <w:rFonts w:eastAsiaTheme="majorEastAsia"/>
        </w:rPr>
        <w:t xml:space="preserve"> ich </w:t>
      </w:r>
      <w:proofErr w:type="spellStart"/>
      <w:r>
        <w:rPr>
          <w:rStyle w:val="Fett"/>
          <w:rFonts w:eastAsiaTheme="majorEastAsia"/>
        </w:rPr>
        <w:t>bey</w:t>
      </w:r>
      <w:proofErr w:type="spellEnd"/>
      <w:r>
        <w:rPr>
          <w:rStyle w:val="Fett"/>
          <w:rFonts w:eastAsiaTheme="majorEastAsia"/>
        </w:rPr>
        <w:t xml:space="preserve"> dir sein das dich die </w:t>
      </w:r>
      <w:proofErr w:type="spellStart"/>
      <w:r>
        <w:rPr>
          <w:rStyle w:val="Fett"/>
          <w:rFonts w:eastAsiaTheme="majorEastAsia"/>
        </w:rPr>
        <w:t>stroeme</w:t>
      </w:r>
      <w:proofErr w:type="spellEnd"/>
      <w:r>
        <w:rPr>
          <w:rStyle w:val="Fett"/>
          <w:rFonts w:eastAsiaTheme="majorEastAsia"/>
        </w:rPr>
        <w:t xml:space="preserve"> nicht </w:t>
      </w:r>
      <w:proofErr w:type="spellStart"/>
      <w:r>
        <w:rPr>
          <w:rStyle w:val="Fett"/>
          <w:rFonts w:eastAsiaTheme="majorEastAsia"/>
        </w:rPr>
        <w:t>erseuffen</w:t>
      </w:r>
      <w:proofErr w:type="spellEnd"/>
      <w:r>
        <w:rPr>
          <w:rStyle w:val="Fett"/>
          <w:rFonts w:eastAsiaTheme="majorEastAsia"/>
        </w:rPr>
        <w:t xml:space="preserve">: und so du </w:t>
      </w:r>
      <w:proofErr w:type="spellStart"/>
      <w:r>
        <w:rPr>
          <w:rStyle w:val="Fett"/>
          <w:rFonts w:eastAsiaTheme="majorEastAsia"/>
        </w:rPr>
        <w:t>jns</w:t>
      </w:r>
      <w:proofErr w:type="spellEnd"/>
      <w:r>
        <w:rPr>
          <w:rStyle w:val="Fett"/>
          <w:rFonts w:eastAsiaTheme="majorEastAsia"/>
        </w:rPr>
        <w:t xml:space="preserve"> </w:t>
      </w:r>
      <w:proofErr w:type="spellStart"/>
      <w:r>
        <w:rPr>
          <w:rStyle w:val="Fett"/>
          <w:rFonts w:eastAsiaTheme="majorEastAsia"/>
        </w:rPr>
        <w:t>fewer</w:t>
      </w:r>
      <w:proofErr w:type="spellEnd"/>
      <w:r>
        <w:rPr>
          <w:rStyle w:val="Fett"/>
          <w:rFonts w:eastAsiaTheme="majorEastAsia"/>
        </w:rPr>
        <w:t xml:space="preserve"> gehest </w:t>
      </w:r>
      <w:proofErr w:type="spellStart"/>
      <w:r>
        <w:rPr>
          <w:rStyle w:val="Fett"/>
          <w:rFonts w:eastAsiaTheme="majorEastAsia"/>
        </w:rPr>
        <w:t>soltu</w:t>
      </w:r>
      <w:proofErr w:type="spellEnd"/>
      <w:r>
        <w:rPr>
          <w:rStyle w:val="Fett"/>
          <w:rFonts w:eastAsiaTheme="majorEastAsia"/>
        </w:rPr>
        <w:t xml:space="preserve"> nicht brennen und die flamme </w:t>
      </w:r>
      <w:proofErr w:type="spellStart"/>
      <w:r>
        <w:rPr>
          <w:rStyle w:val="Fett"/>
          <w:rFonts w:eastAsiaTheme="majorEastAsia"/>
        </w:rPr>
        <w:t>sol</w:t>
      </w:r>
      <w:proofErr w:type="spellEnd"/>
      <w:r>
        <w:rPr>
          <w:rStyle w:val="Fett"/>
          <w:rFonts w:eastAsiaTheme="majorEastAsia"/>
        </w:rPr>
        <w:t xml:space="preserve"> dich nicht </w:t>
      </w:r>
      <w:proofErr w:type="spellStart"/>
      <w:r>
        <w:rPr>
          <w:rStyle w:val="Fett"/>
          <w:rFonts w:eastAsiaTheme="majorEastAsia"/>
        </w:rPr>
        <w:t>anzuenden</w:t>
      </w:r>
      <w:proofErr w:type="spellEnd"/>
      <w:r>
        <w:rPr>
          <w:rStyle w:val="Fett"/>
          <w:rFonts w:eastAsiaTheme="majorEastAsia"/>
        </w:rPr>
        <w:t xml:space="preserve">: denn ich bin der Herr dein Gott der heilig in Israel dein Heiland: Ich hab </w:t>
      </w:r>
      <w:proofErr w:type="spellStart"/>
      <w:r>
        <w:rPr>
          <w:rStyle w:val="Fett"/>
          <w:rFonts w:eastAsiaTheme="majorEastAsia"/>
        </w:rPr>
        <w:t>Aegypten</w:t>
      </w:r>
      <w:proofErr w:type="spellEnd"/>
      <w:r>
        <w:rPr>
          <w:rStyle w:val="Fett"/>
          <w:rFonts w:eastAsiaTheme="majorEastAsia"/>
        </w:rPr>
        <w:t xml:space="preserve"> Moren </w:t>
      </w:r>
      <w:proofErr w:type="spellStart"/>
      <w:r>
        <w:rPr>
          <w:rStyle w:val="Fett"/>
          <w:rFonts w:eastAsiaTheme="majorEastAsia"/>
        </w:rPr>
        <w:t>Seba</w:t>
      </w:r>
      <w:proofErr w:type="spellEnd"/>
      <w:r>
        <w:rPr>
          <w:rStyle w:val="Fett"/>
          <w:rFonts w:eastAsiaTheme="majorEastAsia"/>
        </w:rPr>
        <w:t xml:space="preserve"> an deine stad zur </w:t>
      </w:r>
      <w:proofErr w:type="spellStart"/>
      <w:r>
        <w:rPr>
          <w:rStyle w:val="Fett"/>
          <w:rFonts w:eastAsiaTheme="majorEastAsia"/>
        </w:rPr>
        <w:t>versuenung</w:t>
      </w:r>
      <w:proofErr w:type="spellEnd"/>
      <w:r>
        <w:rPr>
          <w:rStyle w:val="Fett"/>
          <w:rFonts w:eastAsiaTheme="majorEastAsia"/>
        </w:rPr>
        <w:t xml:space="preserve"> gegeben: weil du so wird bist </w:t>
      </w:r>
      <w:proofErr w:type="spellStart"/>
      <w:r>
        <w:rPr>
          <w:rStyle w:val="Fett"/>
          <w:rFonts w:eastAsiaTheme="majorEastAsia"/>
        </w:rPr>
        <w:t>fur</w:t>
      </w:r>
      <w:proofErr w:type="spellEnd"/>
      <w:r>
        <w:rPr>
          <w:rStyle w:val="Fett"/>
          <w:rFonts w:eastAsiaTheme="majorEastAsia"/>
        </w:rPr>
        <w:t xml:space="preserve"> meinen </w:t>
      </w:r>
      <w:proofErr w:type="spellStart"/>
      <w:r>
        <w:rPr>
          <w:rStyle w:val="Fett"/>
          <w:rFonts w:eastAsiaTheme="majorEastAsia"/>
        </w:rPr>
        <w:t>augen</w:t>
      </w:r>
      <w:proofErr w:type="spellEnd"/>
      <w:r>
        <w:rPr>
          <w:rStyle w:val="Fett"/>
          <w:rFonts w:eastAsiaTheme="majorEastAsia"/>
        </w:rPr>
        <w:t xml:space="preserve"> </w:t>
      </w:r>
      <w:proofErr w:type="spellStart"/>
      <w:r>
        <w:rPr>
          <w:rStyle w:val="Fett"/>
          <w:rFonts w:eastAsiaTheme="majorEastAsia"/>
        </w:rPr>
        <w:t>geacht</w:t>
      </w:r>
      <w:proofErr w:type="spellEnd"/>
      <w:r>
        <w:rPr>
          <w:rStyle w:val="Fett"/>
          <w:rFonts w:eastAsiaTheme="majorEastAsia"/>
        </w:rPr>
        <w:t xml:space="preserve"> </w:t>
      </w:r>
      <w:proofErr w:type="spellStart"/>
      <w:r>
        <w:rPr>
          <w:rStyle w:val="Fett"/>
          <w:rFonts w:eastAsiaTheme="majorEastAsia"/>
        </w:rPr>
        <w:t>mustu</w:t>
      </w:r>
      <w:proofErr w:type="spellEnd"/>
      <w:r>
        <w:rPr>
          <w:rStyle w:val="Fett"/>
          <w:rFonts w:eastAsiaTheme="majorEastAsia"/>
        </w:rPr>
        <w:t xml:space="preserve"> auch </w:t>
      </w:r>
      <w:proofErr w:type="spellStart"/>
      <w:r>
        <w:rPr>
          <w:rStyle w:val="Fett"/>
          <w:rFonts w:eastAsiaTheme="majorEastAsia"/>
        </w:rPr>
        <w:t>herlich</w:t>
      </w:r>
      <w:proofErr w:type="spellEnd"/>
      <w:r>
        <w:rPr>
          <w:rStyle w:val="Fett"/>
          <w:rFonts w:eastAsiaTheme="majorEastAsia"/>
        </w:rPr>
        <w:t xml:space="preserve"> sein: und ich habe dich lieb / </w:t>
      </w:r>
      <w:proofErr w:type="spellStart"/>
      <w:r>
        <w:rPr>
          <w:rStyle w:val="Fett"/>
          <w:rFonts w:eastAsiaTheme="majorEastAsia"/>
        </w:rPr>
        <w:t>darumb</w:t>
      </w:r>
      <w:proofErr w:type="spellEnd"/>
      <w:r>
        <w:rPr>
          <w:rStyle w:val="Fett"/>
          <w:rFonts w:eastAsiaTheme="majorEastAsia"/>
        </w:rPr>
        <w:t xml:space="preserve"> gebe ich Menschen an deine stad und </w:t>
      </w:r>
      <w:proofErr w:type="spellStart"/>
      <w:r>
        <w:rPr>
          <w:rStyle w:val="Fett"/>
          <w:rFonts w:eastAsiaTheme="majorEastAsia"/>
        </w:rPr>
        <w:t>voelcker</w:t>
      </w:r>
      <w:proofErr w:type="spellEnd"/>
      <w:r>
        <w:rPr>
          <w:rStyle w:val="Fett"/>
          <w:rFonts w:eastAsiaTheme="majorEastAsia"/>
        </w:rPr>
        <w:t xml:space="preserve"> </w:t>
      </w:r>
      <w:proofErr w:type="spellStart"/>
      <w:r>
        <w:rPr>
          <w:rStyle w:val="Fett"/>
          <w:rFonts w:eastAsiaTheme="majorEastAsia"/>
        </w:rPr>
        <w:t>fur</w:t>
      </w:r>
      <w:proofErr w:type="spellEnd"/>
      <w:r>
        <w:rPr>
          <w:rStyle w:val="Fett"/>
          <w:rFonts w:eastAsiaTheme="majorEastAsia"/>
        </w:rPr>
        <w:t xml:space="preserve"> deine </w:t>
      </w:r>
      <w:proofErr w:type="spellStart"/>
      <w:r>
        <w:rPr>
          <w:rStyle w:val="Fett"/>
          <w:rFonts w:eastAsiaTheme="majorEastAsia"/>
        </w:rPr>
        <w:t>Sele</w:t>
      </w:r>
      <w:proofErr w:type="spellEnd"/>
      <w:r>
        <w:rPr>
          <w:rStyle w:val="Fett"/>
          <w:rFonts w:eastAsiaTheme="majorEastAsia"/>
        </w:rPr>
        <w:t>.</w:t>
      </w:r>
      <w:r>
        <w:rPr>
          <w:b/>
          <w:bCs/>
        </w:rPr>
        <w:br/>
      </w:r>
      <w:r>
        <w:rPr>
          <w:rStyle w:val="Fett"/>
          <w:rFonts w:eastAsiaTheme="majorEastAsia"/>
        </w:rPr>
        <w:t xml:space="preserve">So furcht dich nicht: denn ich bin </w:t>
      </w:r>
      <w:proofErr w:type="spellStart"/>
      <w:r>
        <w:rPr>
          <w:rStyle w:val="Fett"/>
          <w:rFonts w:eastAsiaTheme="majorEastAsia"/>
        </w:rPr>
        <w:t>bey</w:t>
      </w:r>
      <w:proofErr w:type="spellEnd"/>
      <w:r>
        <w:rPr>
          <w:rStyle w:val="Fett"/>
          <w:rFonts w:eastAsiaTheme="majorEastAsia"/>
        </w:rPr>
        <w:t xml:space="preserve"> dir: ich </w:t>
      </w:r>
      <w:proofErr w:type="spellStart"/>
      <w:r>
        <w:rPr>
          <w:rStyle w:val="Fett"/>
          <w:rFonts w:eastAsiaTheme="majorEastAsia"/>
        </w:rPr>
        <w:t>wil</w:t>
      </w:r>
      <w:proofErr w:type="spellEnd"/>
      <w:r>
        <w:rPr>
          <w:rStyle w:val="Fett"/>
          <w:rFonts w:eastAsiaTheme="majorEastAsia"/>
        </w:rPr>
        <w:t xml:space="preserve"> vom morgen deinen Samen </w:t>
      </w:r>
      <w:proofErr w:type="spellStart"/>
      <w:r>
        <w:rPr>
          <w:rStyle w:val="Fett"/>
          <w:rFonts w:eastAsiaTheme="majorEastAsia"/>
        </w:rPr>
        <w:t>bringenund</w:t>
      </w:r>
      <w:proofErr w:type="spellEnd"/>
      <w:r>
        <w:rPr>
          <w:rStyle w:val="Fett"/>
          <w:rFonts w:eastAsiaTheme="majorEastAsia"/>
        </w:rPr>
        <w:t xml:space="preserve"> </w:t>
      </w:r>
      <w:proofErr w:type="spellStart"/>
      <w:r>
        <w:rPr>
          <w:rStyle w:val="Fett"/>
          <w:rFonts w:eastAsiaTheme="majorEastAsia"/>
        </w:rPr>
        <w:t>wil</w:t>
      </w:r>
      <w:proofErr w:type="spellEnd"/>
      <w:r>
        <w:rPr>
          <w:rStyle w:val="Fett"/>
          <w:rFonts w:eastAsiaTheme="majorEastAsia"/>
        </w:rPr>
        <w:t xml:space="preserve"> dich vom </w:t>
      </w:r>
      <w:proofErr w:type="spellStart"/>
      <w:r>
        <w:rPr>
          <w:rStyle w:val="Fett"/>
          <w:rFonts w:eastAsiaTheme="majorEastAsia"/>
        </w:rPr>
        <w:t>abend</w:t>
      </w:r>
      <w:proofErr w:type="spellEnd"/>
      <w:r>
        <w:rPr>
          <w:rStyle w:val="Fett"/>
          <w:rFonts w:eastAsiaTheme="majorEastAsia"/>
        </w:rPr>
        <w:t xml:space="preserve"> </w:t>
      </w:r>
      <w:proofErr w:type="spellStart"/>
      <w:r>
        <w:rPr>
          <w:rStyle w:val="Fett"/>
          <w:rFonts w:eastAsiaTheme="majorEastAsia"/>
        </w:rPr>
        <w:t>samlen</w:t>
      </w:r>
      <w:proofErr w:type="spellEnd"/>
      <w:r>
        <w:rPr>
          <w:rStyle w:val="Fett"/>
          <w:rFonts w:eastAsiaTheme="majorEastAsia"/>
        </w:rPr>
        <w:t xml:space="preserve">: und </w:t>
      </w:r>
      <w:proofErr w:type="spellStart"/>
      <w:r>
        <w:rPr>
          <w:rStyle w:val="Fett"/>
          <w:rFonts w:eastAsiaTheme="majorEastAsia"/>
        </w:rPr>
        <w:t>wil</w:t>
      </w:r>
      <w:proofErr w:type="spellEnd"/>
      <w:r>
        <w:rPr>
          <w:rStyle w:val="Fett"/>
          <w:rFonts w:eastAsiaTheme="majorEastAsia"/>
        </w:rPr>
        <w:t xml:space="preserve"> sagen gegen </w:t>
      </w:r>
      <w:proofErr w:type="spellStart"/>
      <w:r>
        <w:rPr>
          <w:rStyle w:val="Fett"/>
          <w:rFonts w:eastAsiaTheme="majorEastAsia"/>
        </w:rPr>
        <w:t>mitternacht</w:t>
      </w:r>
      <w:proofErr w:type="spellEnd"/>
      <w:r>
        <w:rPr>
          <w:rStyle w:val="Fett"/>
          <w:rFonts w:eastAsiaTheme="majorEastAsia"/>
        </w:rPr>
        <w:t xml:space="preserve"> gib her / und gegen </w:t>
      </w:r>
      <w:proofErr w:type="spellStart"/>
      <w:r>
        <w:rPr>
          <w:rStyle w:val="Fett"/>
          <w:rFonts w:eastAsiaTheme="majorEastAsia"/>
        </w:rPr>
        <w:t>mittage</w:t>
      </w:r>
      <w:proofErr w:type="spellEnd"/>
      <w:r>
        <w:rPr>
          <w:rStyle w:val="Fett"/>
          <w:rFonts w:eastAsiaTheme="majorEastAsia"/>
        </w:rPr>
        <w:t xml:space="preserve"> wehre nicht / bringe meine </w:t>
      </w:r>
      <w:proofErr w:type="spellStart"/>
      <w:r>
        <w:rPr>
          <w:rStyle w:val="Fett"/>
          <w:rFonts w:eastAsiaTheme="majorEastAsia"/>
        </w:rPr>
        <w:t>Sone</w:t>
      </w:r>
      <w:proofErr w:type="spellEnd"/>
      <w:r>
        <w:rPr>
          <w:rStyle w:val="Fett"/>
          <w:rFonts w:eastAsiaTheme="majorEastAsia"/>
        </w:rPr>
        <w:t xml:space="preserve"> von fern her / und meine </w:t>
      </w:r>
      <w:proofErr w:type="spellStart"/>
      <w:r>
        <w:rPr>
          <w:rStyle w:val="Fett"/>
          <w:rFonts w:eastAsiaTheme="majorEastAsia"/>
        </w:rPr>
        <w:t>Toechter</w:t>
      </w:r>
      <w:proofErr w:type="spellEnd"/>
      <w:r>
        <w:rPr>
          <w:rStyle w:val="Fett"/>
          <w:rFonts w:eastAsiaTheme="majorEastAsia"/>
        </w:rPr>
        <w:t xml:space="preserve"> von der </w:t>
      </w:r>
      <w:proofErr w:type="spellStart"/>
      <w:r>
        <w:rPr>
          <w:rStyle w:val="Fett"/>
          <w:rFonts w:eastAsiaTheme="majorEastAsia"/>
        </w:rPr>
        <w:t>welt</w:t>
      </w:r>
      <w:proofErr w:type="spellEnd"/>
      <w:r>
        <w:rPr>
          <w:rStyle w:val="Fett"/>
          <w:rFonts w:eastAsiaTheme="majorEastAsia"/>
        </w:rPr>
        <w:t xml:space="preserve"> ende. alle die mit meinem </w:t>
      </w:r>
      <w:proofErr w:type="spellStart"/>
      <w:r>
        <w:rPr>
          <w:rStyle w:val="Fett"/>
          <w:rFonts w:eastAsiaTheme="majorEastAsia"/>
        </w:rPr>
        <w:t>namen</w:t>
      </w:r>
      <w:proofErr w:type="spellEnd"/>
      <w:r>
        <w:rPr>
          <w:rStyle w:val="Fett"/>
          <w:rFonts w:eastAsiaTheme="majorEastAsia"/>
        </w:rPr>
        <w:t xml:space="preserve"> </w:t>
      </w:r>
      <w:proofErr w:type="spellStart"/>
      <w:r>
        <w:rPr>
          <w:rStyle w:val="Fett"/>
          <w:rFonts w:eastAsiaTheme="majorEastAsia"/>
        </w:rPr>
        <w:t>genennet</w:t>
      </w:r>
      <w:proofErr w:type="spellEnd"/>
      <w:r>
        <w:rPr>
          <w:rStyle w:val="Fett"/>
          <w:rFonts w:eastAsiaTheme="majorEastAsia"/>
        </w:rPr>
        <w:t xml:space="preserve"> sind / </w:t>
      </w:r>
      <w:proofErr w:type="spellStart"/>
      <w:r>
        <w:rPr>
          <w:rStyle w:val="Fett"/>
          <w:rFonts w:eastAsiaTheme="majorEastAsia"/>
        </w:rPr>
        <w:t>nemlich</w:t>
      </w:r>
      <w:proofErr w:type="spellEnd"/>
      <w:r>
        <w:rPr>
          <w:rStyle w:val="Fett"/>
          <w:rFonts w:eastAsiaTheme="majorEastAsia"/>
        </w:rPr>
        <w:t xml:space="preserve"> die ich geschaffen habe zu meiner </w:t>
      </w:r>
      <w:proofErr w:type="spellStart"/>
      <w:r>
        <w:rPr>
          <w:rStyle w:val="Fett"/>
          <w:rFonts w:eastAsiaTheme="majorEastAsia"/>
        </w:rPr>
        <w:t>herlickeit</w:t>
      </w:r>
      <w:proofErr w:type="spellEnd"/>
      <w:r>
        <w:rPr>
          <w:rStyle w:val="Fett"/>
          <w:rFonts w:eastAsiaTheme="majorEastAsia"/>
        </w:rPr>
        <w:t xml:space="preserve"> und sie </w:t>
      </w:r>
      <w:proofErr w:type="spellStart"/>
      <w:r>
        <w:rPr>
          <w:rStyle w:val="Fett"/>
          <w:rFonts w:eastAsiaTheme="majorEastAsia"/>
        </w:rPr>
        <w:t>zubereitt</w:t>
      </w:r>
      <w:proofErr w:type="spellEnd"/>
      <w:r>
        <w:rPr>
          <w:rStyle w:val="Fett"/>
          <w:rFonts w:eastAsiaTheme="majorEastAsia"/>
        </w:rPr>
        <w:t xml:space="preserve"> und gemacht.</w:t>
      </w:r>
      <w:r>
        <w:t xml:space="preserve"> </w:t>
      </w:r>
    </w:p>
    <w:p w14:paraId="3A313C04" w14:textId="77777777" w:rsidR="00DD44BB" w:rsidRDefault="00DD44BB" w:rsidP="00DD44BB">
      <w:pPr>
        <w:pStyle w:val="StandardWeb"/>
      </w:pPr>
      <w:r>
        <w:t xml:space="preserve">In </w:t>
      </w:r>
      <w:proofErr w:type="spellStart"/>
      <w:r>
        <w:t>disem</w:t>
      </w:r>
      <w:proofErr w:type="spellEnd"/>
      <w:r>
        <w:t xml:space="preserve"> ersten teil last uns </w:t>
      </w:r>
      <w:proofErr w:type="spellStart"/>
      <w:r>
        <w:t>alsebald</w:t>
      </w:r>
      <w:proofErr w:type="spellEnd"/>
      <w:r>
        <w:t xml:space="preserve"> </w:t>
      </w:r>
      <w:proofErr w:type="spellStart"/>
      <w:r>
        <w:t>hoeren</w:t>
      </w:r>
      <w:proofErr w:type="spellEnd"/>
      <w:r>
        <w:t xml:space="preserve">. </w:t>
      </w:r>
    </w:p>
    <w:p w14:paraId="0DD8413E" w14:textId="77777777" w:rsidR="00DD44BB" w:rsidRDefault="00DD44BB" w:rsidP="00DD44BB">
      <w:pPr>
        <w:pStyle w:val="berschrift3"/>
      </w:pPr>
      <w:r>
        <w:t xml:space="preserve">Wie er die </w:t>
      </w:r>
      <w:proofErr w:type="spellStart"/>
      <w:r>
        <w:t>Christglewbigen</w:t>
      </w:r>
      <w:proofErr w:type="spellEnd"/>
      <w:r>
        <w:t xml:space="preserve"> Juden </w:t>
      </w:r>
      <w:proofErr w:type="spellStart"/>
      <w:r>
        <w:t>dreifaltiglich</w:t>
      </w:r>
      <w:proofErr w:type="spellEnd"/>
      <w:r>
        <w:t xml:space="preserve"> wider die furcht des Babylonischen elendes und </w:t>
      </w:r>
      <w:proofErr w:type="spellStart"/>
      <w:r>
        <w:t>ergernis</w:t>
      </w:r>
      <w:proofErr w:type="spellEnd"/>
      <w:r>
        <w:t xml:space="preserve"> das so wenig Juden CHRISTO </w:t>
      </w:r>
      <w:proofErr w:type="spellStart"/>
      <w:r>
        <w:t>glewben</w:t>
      </w:r>
      <w:proofErr w:type="spellEnd"/>
      <w:r>
        <w:t xml:space="preserve"> </w:t>
      </w:r>
      <w:proofErr w:type="spellStart"/>
      <w:r>
        <w:t>troestet</w:t>
      </w:r>
      <w:proofErr w:type="spellEnd"/>
      <w:r>
        <w:t>.</w:t>
      </w:r>
    </w:p>
    <w:p w14:paraId="3C4BAE8E" w14:textId="77777777" w:rsidR="00DD44BB" w:rsidRDefault="00DD44BB" w:rsidP="00DD44BB">
      <w:pPr>
        <w:pStyle w:val="StandardWeb"/>
      </w:pPr>
      <w:r>
        <w:t xml:space="preserve">Denn weil die </w:t>
      </w:r>
      <w:proofErr w:type="spellStart"/>
      <w:r>
        <w:t>Christglewbigen</w:t>
      </w:r>
      <w:proofErr w:type="spellEnd"/>
      <w:r>
        <w:t xml:space="preserve"> </w:t>
      </w:r>
      <w:proofErr w:type="spellStart"/>
      <w:r>
        <w:t>besorgeten</w:t>
      </w:r>
      <w:proofErr w:type="spellEnd"/>
      <w:r>
        <w:t xml:space="preserve"> das Babylonisch elend </w:t>
      </w:r>
      <w:proofErr w:type="spellStart"/>
      <w:r>
        <w:t>wuerde</w:t>
      </w:r>
      <w:proofErr w:type="spellEnd"/>
      <w:r>
        <w:t xml:space="preserve"> nicht alleine mit </w:t>
      </w:r>
      <w:proofErr w:type="spellStart"/>
      <w:r>
        <w:t>jnen</w:t>
      </w:r>
      <w:proofErr w:type="spellEnd"/>
      <w:r>
        <w:t xml:space="preserve"> / sondern auch mit der Kirchen einen </w:t>
      </w:r>
      <w:proofErr w:type="spellStart"/>
      <w:r>
        <w:t>garaus</w:t>
      </w:r>
      <w:proofErr w:type="spellEnd"/>
      <w:r>
        <w:t xml:space="preserve"> machen so </w:t>
      </w:r>
      <w:proofErr w:type="spellStart"/>
      <w:r>
        <w:t>troestet</w:t>
      </w:r>
      <w:proofErr w:type="spellEnd"/>
      <w:r>
        <w:t xml:space="preserve"> sie CHRISTI geist </w:t>
      </w:r>
      <w:proofErr w:type="spellStart"/>
      <w:r>
        <w:t>dreifaltiglich</w:t>
      </w:r>
      <w:proofErr w:type="spellEnd"/>
      <w:r>
        <w:t xml:space="preserve">: zum ersten mit zweien titeln </w:t>
      </w:r>
      <w:proofErr w:type="spellStart"/>
      <w:r>
        <w:t>Gottlicher</w:t>
      </w:r>
      <w:proofErr w:type="spellEnd"/>
      <w:r>
        <w:t xml:space="preserve"> </w:t>
      </w:r>
      <w:proofErr w:type="spellStart"/>
      <w:r>
        <w:t>Maiestet</w:t>
      </w:r>
      <w:proofErr w:type="spellEnd"/>
      <w:r>
        <w:t xml:space="preserve">: so spricht der Herr der dich geschaffen und dich gemacht hat: </w:t>
      </w:r>
      <w:proofErr w:type="spellStart"/>
      <w:r>
        <w:t>wil</w:t>
      </w:r>
      <w:proofErr w:type="spellEnd"/>
      <w:r>
        <w:t xml:space="preserve"> sagen es </w:t>
      </w:r>
      <w:proofErr w:type="spellStart"/>
      <w:r>
        <w:t>seie</w:t>
      </w:r>
      <w:proofErr w:type="spellEnd"/>
      <w:r>
        <w:t xml:space="preserve"> ja </w:t>
      </w:r>
      <w:proofErr w:type="spellStart"/>
      <w:r>
        <w:t>billich</w:t>
      </w:r>
      <w:proofErr w:type="spellEnd"/>
      <w:r>
        <w:t xml:space="preserve"> das ein Creatur </w:t>
      </w:r>
      <w:proofErr w:type="spellStart"/>
      <w:r>
        <w:t>auff</w:t>
      </w:r>
      <w:proofErr w:type="spellEnd"/>
      <w:r>
        <w:t xml:space="preserve"> </w:t>
      </w:r>
      <w:proofErr w:type="spellStart"/>
      <w:r>
        <w:t>jres</w:t>
      </w:r>
      <w:proofErr w:type="spellEnd"/>
      <w:r>
        <w:t xml:space="preserve"> </w:t>
      </w:r>
      <w:proofErr w:type="spellStart"/>
      <w:r>
        <w:t>Schepffers</w:t>
      </w:r>
      <w:proofErr w:type="spellEnd"/>
      <w:r>
        <w:t xml:space="preserve"> und ein </w:t>
      </w:r>
      <w:proofErr w:type="spellStart"/>
      <w:r>
        <w:t>kind</w:t>
      </w:r>
      <w:proofErr w:type="spellEnd"/>
      <w:r>
        <w:t xml:space="preserve"> </w:t>
      </w:r>
      <w:proofErr w:type="spellStart"/>
      <w:r>
        <w:t>auff</w:t>
      </w:r>
      <w:proofErr w:type="spellEnd"/>
      <w:r>
        <w:t xml:space="preserve"> seines Vatters Reiche </w:t>
      </w:r>
      <w:proofErr w:type="spellStart"/>
      <w:r>
        <w:t>verheissunge</w:t>
      </w:r>
      <w:proofErr w:type="spellEnd"/>
      <w:r>
        <w:t xml:space="preserve"> sich verlasse und in aller not getrost </w:t>
      </w:r>
      <w:proofErr w:type="spellStart"/>
      <w:r>
        <w:t>drauff</w:t>
      </w:r>
      <w:proofErr w:type="spellEnd"/>
      <w:r>
        <w:t xml:space="preserve"> </w:t>
      </w:r>
      <w:proofErr w:type="spellStart"/>
      <w:r>
        <w:t>seie</w:t>
      </w:r>
      <w:proofErr w:type="spellEnd"/>
      <w:r>
        <w:t xml:space="preserve"> / weil kein </w:t>
      </w:r>
      <w:proofErr w:type="spellStart"/>
      <w:r>
        <w:t>herlin</w:t>
      </w:r>
      <w:proofErr w:type="spellEnd"/>
      <w:r>
        <w:t xml:space="preserve"> von der Creatur </w:t>
      </w:r>
      <w:proofErr w:type="spellStart"/>
      <w:r>
        <w:t>heupt</w:t>
      </w:r>
      <w:proofErr w:type="spellEnd"/>
      <w:r>
        <w:t xml:space="preserve"> fallen </w:t>
      </w:r>
      <w:proofErr w:type="spellStart"/>
      <w:r>
        <w:t>kan</w:t>
      </w:r>
      <w:proofErr w:type="spellEnd"/>
      <w:r>
        <w:t xml:space="preserve"> on des </w:t>
      </w:r>
      <w:proofErr w:type="spellStart"/>
      <w:r>
        <w:t>Schepffers</w:t>
      </w:r>
      <w:proofErr w:type="spellEnd"/>
      <w:r>
        <w:t xml:space="preserve"> willen und </w:t>
      </w:r>
      <w:proofErr w:type="spellStart"/>
      <w:r>
        <w:t>unmueglich</w:t>
      </w:r>
      <w:proofErr w:type="spellEnd"/>
      <w:r>
        <w:t xml:space="preserve"> ist das ein </w:t>
      </w:r>
      <w:proofErr w:type="spellStart"/>
      <w:r>
        <w:t>Allmechtiger</w:t>
      </w:r>
      <w:proofErr w:type="spellEnd"/>
      <w:r>
        <w:t xml:space="preserve"> Vatter seinem leidenden </w:t>
      </w:r>
      <w:proofErr w:type="spellStart"/>
      <w:r>
        <w:t>kinde</w:t>
      </w:r>
      <w:proofErr w:type="spellEnd"/>
      <w:r>
        <w:t xml:space="preserve"> nicht beistehen in </w:t>
      </w:r>
      <w:proofErr w:type="spellStart"/>
      <w:r>
        <w:t>dernot</w:t>
      </w:r>
      <w:proofErr w:type="spellEnd"/>
      <w:r>
        <w:t xml:space="preserve"> und </w:t>
      </w:r>
      <w:proofErr w:type="spellStart"/>
      <w:r>
        <w:t>außhelffen</w:t>
      </w:r>
      <w:proofErr w:type="spellEnd"/>
      <w:r>
        <w:t xml:space="preserve"> </w:t>
      </w:r>
      <w:proofErr w:type="spellStart"/>
      <w:r>
        <w:t>solt</w:t>
      </w:r>
      <w:proofErr w:type="spellEnd"/>
      <w:r>
        <w:t xml:space="preserve">: zum andern mit zweien titeln oder </w:t>
      </w:r>
      <w:proofErr w:type="spellStart"/>
      <w:r>
        <w:t>namen</w:t>
      </w:r>
      <w:proofErr w:type="spellEnd"/>
      <w:r>
        <w:t xml:space="preserve"> des Patriarchen Jacob welchen Gott Israel nennet seines Christlichen </w:t>
      </w:r>
      <w:proofErr w:type="spellStart"/>
      <w:r>
        <w:t>glawbens</w:t>
      </w:r>
      <w:proofErr w:type="spellEnd"/>
      <w:r>
        <w:t xml:space="preserve"> halben / </w:t>
      </w:r>
      <w:proofErr w:type="spellStart"/>
      <w:r>
        <w:t>wil</w:t>
      </w:r>
      <w:proofErr w:type="spellEnd"/>
      <w:r>
        <w:t xml:space="preserve"> sie nicht alleine </w:t>
      </w:r>
      <w:proofErr w:type="spellStart"/>
      <w:r>
        <w:t>darumb</w:t>
      </w:r>
      <w:proofErr w:type="spellEnd"/>
      <w:r>
        <w:t xml:space="preserve"> Jacob </w:t>
      </w:r>
      <w:proofErr w:type="spellStart"/>
      <w:r>
        <w:t>genennet</w:t>
      </w:r>
      <w:proofErr w:type="spellEnd"/>
      <w:r>
        <w:t xml:space="preserve"> haben das er sie </w:t>
      </w:r>
      <w:proofErr w:type="spellStart"/>
      <w:r>
        <w:t>Gottlicher</w:t>
      </w:r>
      <w:proofErr w:type="spellEnd"/>
      <w:r>
        <w:t xml:space="preserve"> </w:t>
      </w:r>
      <w:proofErr w:type="spellStart"/>
      <w:r>
        <w:t>verheissunge</w:t>
      </w:r>
      <w:proofErr w:type="spellEnd"/>
      <w:r>
        <w:t xml:space="preserve"> von CHRISTO Jacob </w:t>
      </w:r>
      <w:proofErr w:type="spellStart"/>
      <w:r>
        <w:t>gescheen</w:t>
      </w:r>
      <w:proofErr w:type="spellEnd"/>
      <w:r>
        <w:t xml:space="preserve"> und durch welcher </w:t>
      </w:r>
      <w:proofErr w:type="spellStart"/>
      <w:r>
        <w:t>glawben</w:t>
      </w:r>
      <w:proofErr w:type="spellEnd"/>
      <w:r>
        <w:t xml:space="preserve"> Jacob gerecht </w:t>
      </w:r>
      <w:proofErr w:type="spellStart"/>
      <w:r>
        <w:t>fur</w:t>
      </w:r>
      <w:proofErr w:type="spellEnd"/>
      <w:r>
        <w:t xml:space="preserve"> Gott und selig ist worden / das sie auch getrost seien </w:t>
      </w:r>
      <w:proofErr w:type="spellStart"/>
      <w:r>
        <w:t>auff</w:t>
      </w:r>
      <w:proofErr w:type="spellEnd"/>
      <w:r>
        <w:t xml:space="preserve"> dieselben </w:t>
      </w:r>
      <w:proofErr w:type="spellStart"/>
      <w:r>
        <w:t>verheissung</w:t>
      </w:r>
      <w:proofErr w:type="spellEnd"/>
      <w:r>
        <w:t xml:space="preserve"> und alles </w:t>
      </w:r>
      <w:proofErr w:type="spellStart"/>
      <w:r>
        <w:t>unglueck</w:t>
      </w:r>
      <w:proofErr w:type="spellEnd"/>
      <w:r>
        <w:t xml:space="preserve"> </w:t>
      </w:r>
      <w:proofErr w:type="spellStart"/>
      <w:r>
        <w:t>drauff</w:t>
      </w:r>
      <w:proofErr w:type="spellEnd"/>
      <w:r>
        <w:t xml:space="preserve"> </w:t>
      </w:r>
      <w:proofErr w:type="spellStart"/>
      <w:r>
        <w:t>untertretten</w:t>
      </w:r>
      <w:proofErr w:type="spellEnd"/>
      <w:r>
        <w:t xml:space="preserve"> wie der </w:t>
      </w:r>
      <w:proofErr w:type="spellStart"/>
      <w:r>
        <w:t>untertretter</w:t>
      </w:r>
      <w:proofErr w:type="spellEnd"/>
      <w:r>
        <w:t xml:space="preserve"> Jacob / sondern </w:t>
      </w:r>
      <w:proofErr w:type="spellStart"/>
      <w:r>
        <w:t>wil</w:t>
      </w:r>
      <w:proofErr w:type="spellEnd"/>
      <w:r>
        <w:t xml:space="preserve"> sie auch </w:t>
      </w:r>
      <w:proofErr w:type="spellStart"/>
      <w:r>
        <w:t>darumb</w:t>
      </w:r>
      <w:proofErr w:type="spellEnd"/>
      <w:r>
        <w:t xml:space="preserve"> Israel nennen / das sie im Babylonischen </w:t>
      </w:r>
      <w:proofErr w:type="spellStart"/>
      <w:r>
        <w:t>gefentnis</w:t>
      </w:r>
      <w:proofErr w:type="spellEnd"/>
      <w:r>
        <w:t xml:space="preserve"> und allem elende so </w:t>
      </w:r>
      <w:proofErr w:type="spellStart"/>
      <w:r>
        <w:t>mechtiglich</w:t>
      </w:r>
      <w:proofErr w:type="spellEnd"/>
      <w:r>
        <w:t xml:space="preserve"> </w:t>
      </w:r>
      <w:proofErr w:type="spellStart"/>
      <w:r>
        <w:t>hetten</w:t>
      </w:r>
      <w:proofErr w:type="spellEnd"/>
      <w:r>
        <w:t xml:space="preserve"> </w:t>
      </w:r>
      <w:proofErr w:type="spellStart"/>
      <w:r>
        <w:t>umb</w:t>
      </w:r>
      <w:proofErr w:type="spellEnd"/>
      <w:r>
        <w:t xml:space="preserve"> </w:t>
      </w:r>
      <w:proofErr w:type="spellStart"/>
      <w:r>
        <w:t>huelffe</w:t>
      </w:r>
      <w:proofErr w:type="spellEnd"/>
      <w:r>
        <w:t xml:space="preserve"> wie Jacob und nicht ablassen mit schreien aus </w:t>
      </w:r>
      <w:proofErr w:type="spellStart"/>
      <w:r>
        <w:t>tieffer</w:t>
      </w:r>
      <w:proofErr w:type="spellEnd"/>
      <w:r>
        <w:t xml:space="preserve"> not Gott habe sie denn nach seiner </w:t>
      </w:r>
      <w:proofErr w:type="spellStart"/>
      <w:r>
        <w:t>verheissung</w:t>
      </w:r>
      <w:proofErr w:type="spellEnd"/>
      <w:r>
        <w:t xml:space="preserve"> </w:t>
      </w:r>
      <w:proofErr w:type="spellStart"/>
      <w:r>
        <w:t>erloeset</w:t>
      </w:r>
      <w:proofErr w:type="spellEnd"/>
      <w:r>
        <w:t xml:space="preserve"> wie Jacob: zum dritten mit neune reichen </w:t>
      </w:r>
      <w:proofErr w:type="spellStart"/>
      <w:r>
        <w:t>verheissungen</w:t>
      </w:r>
      <w:proofErr w:type="spellEnd"/>
      <w:r>
        <w:t xml:space="preserve"> aus welchen scheinet wie er seine Christenheit in aller not beschirme und </w:t>
      </w:r>
      <w:proofErr w:type="spellStart"/>
      <w:r>
        <w:t>erloese</w:t>
      </w:r>
      <w:proofErr w:type="spellEnd"/>
      <w:r>
        <w:t xml:space="preserve">. </w:t>
      </w:r>
      <w:proofErr w:type="spellStart"/>
      <w:r>
        <w:t>Dise</w:t>
      </w:r>
      <w:proofErr w:type="spellEnd"/>
      <w:r>
        <w:t xml:space="preserve"> last uns nacheinander </w:t>
      </w:r>
      <w:proofErr w:type="spellStart"/>
      <w:r>
        <w:t>erzelen</w:t>
      </w:r>
      <w:proofErr w:type="spellEnd"/>
      <w:r>
        <w:t xml:space="preserve"> / weil sie einen </w:t>
      </w:r>
      <w:proofErr w:type="spellStart"/>
      <w:r>
        <w:t>jglichen</w:t>
      </w:r>
      <w:proofErr w:type="spellEnd"/>
      <w:r>
        <w:t xml:space="preserve"> </w:t>
      </w:r>
      <w:proofErr w:type="spellStart"/>
      <w:r>
        <w:t>Christglewbigen</w:t>
      </w:r>
      <w:proofErr w:type="spellEnd"/>
      <w:r>
        <w:t xml:space="preserve"> Heiden eben soviel angehen als </w:t>
      </w:r>
      <w:proofErr w:type="spellStart"/>
      <w:r>
        <w:t>dise</w:t>
      </w:r>
      <w:proofErr w:type="spellEnd"/>
      <w:r>
        <w:t xml:space="preserve"> </w:t>
      </w:r>
      <w:proofErr w:type="spellStart"/>
      <w:r>
        <w:t>Christglewbigen</w:t>
      </w:r>
      <w:proofErr w:type="spellEnd"/>
      <w:r>
        <w:t xml:space="preserve"> Juden: und eben der Gott CHRISTUS so nach seiner </w:t>
      </w:r>
      <w:proofErr w:type="spellStart"/>
      <w:r>
        <w:t>menschwerdung</w:t>
      </w:r>
      <w:proofErr w:type="spellEnd"/>
      <w:r>
        <w:t xml:space="preserve"> spricht / seit getrost ich habe die </w:t>
      </w:r>
      <w:proofErr w:type="spellStart"/>
      <w:r>
        <w:t>welt</w:t>
      </w:r>
      <w:proofErr w:type="spellEnd"/>
      <w:r>
        <w:t xml:space="preserve"> </w:t>
      </w:r>
      <w:proofErr w:type="spellStart"/>
      <w:r>
        <w:t>uberwunden</w:t>
      </w:r>
      <w:proofErr w:type="spellEnd"/>
      <w:r>
        <w:t xml:space="preserve"> / der spricht vor seiner </w:t>
      </w:r>
      <w:proofErr w:type="spellStart"/>
      <w:r>
        <w:t>menschwerdung</w:t>
      </w:r>
      <w:proofErr w:type="spellEnd"/>
      <w:r>
        <w:t xml:space="preserve"> / furcht euch nicht </w:t>
      </w:r>
      <w:proofErr w:type="spellStart"/>
      <w:r>
        <w:t>umb</w:t>
      </w:r>
      <w:proofErr w:type="spellEnd"/>
      <w:r>
        <w:t xml:space="preserve"> folgender </w:t>
      </w:r>
      <w:proofErr w:type="spellStart"/>
      <w:r>
        <w:t>ursach</w:t>
      </w:r>
      <w:proofErr w:type="spellEnd"/>
      <w:r>
        <w:t xml:space="preserve"> oder </w:t>
      </w:r>
      <w:proofErr w:type="spellStart"/>
      <w:r>
        <w:t>verheissunge</w:t>
      </w:r>
      <w:proofErr w:type="spellEnd"/>
      <w:r>
        <w:t xml:space="preserve"> willen. </w:t>
      </w:r>
    </w:p>
    <w:p w14:paraId="3E745EEB" w14:textId="77777777" w:rsidR="00DD44BB" w:rsidRDefault="00DD44BB" w:rsidP="00DD44BB">
      <w:pPr>
        <w:pStyle w:val="StandardWeb"/>
      </w:pPr>
      <w:r>
        <w:t xml:space="preserve">Denn ich habe dich </w:t>
      </w:r>
      <w:proofErr w:type="spellStart"/>
      <w:r>
        <w:t>erloest</w:t>
      </w:r>
      <w:proofErr w:type="spellEnd"/>
      <w:r>
        <w:t xml:space="preserve">: </w:t>
      </w:r>
      <w:proofErr w:type="spellStart"/>
      <w:r>
        <w:t>wil</w:t>
      </w:r>
      <w:proofErr w:type="spellEnd"/>
      <w:r>
        <w:t xml:space="preserve"> sie mit der </w:t>
      </w:r>
      <w:proofErr w:type="spellStart"/>
      <w:r>
        <w:t>erloesung</w:t>
      </w:r>
      <w:proofErr w:type="spellEnd"/>
      <w:r>
        <w:t xml:space="preserve"> aus </w:t>
      </w:r>
      <w:proofErr w:type="spellStart"/>
      <w:r>
        <w:t>Egypten</w:t>
      </w:r>
      <w:proofErr w:type="spellEnd"/>
      <w:r>
        <w:t xml:space="preserve"> </w:t>
      </w:r>
      <w:proofErr w:type="spellStart"/>
      <w:r>
        <w:t>troesten</w:t>
      </w:r>
      <w:proofErr w:type="spellEnd"/>
      <w:r>
        <w:t xml:space="preserve"> und sagen / hab ich dich aus </w:t>
      </w:r>
      <w:proofErr w:type="spellStart"/>
      <w:r>
        <w:t>Egypten</w:t>
      </w:r>
      <w:proofErr w:type="spellEnd"/>
      <w:r>
        <w:t xml:space="preserve"> </w:t>
      </w:r>
      <w:proofErr w:type="spellStart"/>
      <w:r>
        <w:t>erloest</w:t>
      </w:r>
      <w:proofErr w:type="spellEnd"/>
      <w:r>
        <w:t xml:space="preserve"> da du schriest / so </w:t>
      </w:r>
      <w:proofErr w:type="spellStart"/>
      <w:r>
        <w:t>kan</w:t>
      </w:r>
      <w:proofErr w:type="spellEnd"/>
      <w:r>
        <w:t xml:space="preserve"> ich dich nach meinen </w:t>
      </w:r>
      <w:proofErr w:type="spellStart"/>
      <w:r>
        <w:t>verheissungen</w:t>
      </w:r>
      <w:proofErr w:type="spellEnd"/>
      <w:r>
        <w:t xml:space="preserve"> nicht allein aus Babel durch </w:t>
      </w:r>
      <w:proofErr w:type="spellStart"/>
      <w:r>
        <w:t>Cyrum</w:t>
      </w:r>
      <w:proofErr w:type="spellEnd"/>
      <w:r>
        <w:t xml:space="preserve"> / sondern auch durch CHRISTUM aus der Hell </w:t>
      </w:r>
      <w:proofErr w:type="spellStart"/>
      <w:r>
        <w:t>erloesen</w:t>
      </w:r>
      <w:proofErr w:type="spellEnd"/>
      <w:r>
        <w:t xml:space="preserve">: </w:t>
      </w:r>
      <w:proofErr w:type="spellStart"/>
      <w:r>
        <w:t>drumb</w:t>
      </w:r>
      <w:proofErr w:type="spellEnd"/>
      <w:r>
        <w:t xml:space="preserve"> furcht dich nicht und las Gott </w:t>
      </w:r>
      <w:proofErr w:type="spellStart"/>
      <w:r>
        <w:t>walden</w:t>
      </w:r>
      <w:proofErr w:type="spellEnd"/>
      <w:r>
        <w:t xml:space="preserve">. </w:t>
      </w:r>
    </w:p>
    <w:p w14:paraId="116A3557" w14:textId="77777777" w:rsidR="00DD44BB" w:rsidRDefault="00DD44BB" w:rsidP="00DD44BB">
      <w:pPr>
        <w:pStyle w:val="StandardWeb"/>
      </w:pPr>
      <w:r>
        <w:t>2.</w:t>
      </w:r>
      <w:r>
        <w:br/>
        <w:t xml:space="preserve">Ich habe dich </w:t>
      </w:r>
      <w:proofErr w:type="spellStart"/>
      <w:r>
        <w:t>bey</w:t>
      </w:r>
      <w:proofErr w:type="spellEnd"/>
      <w:r>
        <w:t xml:space="preserve"> deinem </w:t>
      </w:r>
      <w:proofErr w:type="spellStart"/>
      <w:r>
        <w:t>namen</w:t>
      </w:r>
      <w:proofErr w:type="spellEnd"/>
      <w:r>
        <w:t xml:space="preserve"> </w:t>
      </w:r>
      <w:proofErr w:type="spellStart"/>
      <w:r>
        <w:t>geruffen</w:t>
      </w:r>
      <w:proofErr w:type="spellEnd"/>
      <w:r>
        <w:t xml:space="preserve">: </w:t>
      </w:r>
      <w:proofErr w:type="spellStart"/>
      <w:r>
        <w:t>wil</w:t>
      </w:r>
      <w:proofErr w:type="spellEnd"/>
      <w:r>
        <w:t xml:space="preserve"> sie nicht alleine damit bewegen getrost </w:t>
      </w:r>
      <w:proofErr w:type="spellStart"/>
      <w:r>
        <w:t>zusein</w:t>
      </w:r>
      <w:proofErr w:type="spellEnd"/>
      <w:r>
        <w:t xml:space="preserve"> das er einem </w:t>
      </w:r>
      <w:proofErr w:type="spellStart"/>
      <w:r>
        <w:t>jglichen</w:t>
      </w:r>
      <w:proofErr w:type="spellEnd"/>
      <w:r>
        <w:t xml:space="preserve"> Israeliten in der </w:t>
      </w:r>
      <w:proofErr w:type="spellStart"/>
      <w:r>
        <w:t>beschneittung</w:t>
      </w:r>
      <w:proofErr w:type="spellEnd"/>
      <w:r>
        <w:t xml:space="preserve"> einen </w:t>
      </w:r>
      <w:proofErr w:type="spellStart"/>
      <w:r>
        <w:t>namen</w:t>
      </w:r>
      <w:proofErr w:type="spellEnd"/>
      <w:r>
        <w:t xml:space="preserve"> gegeben hat welchen er kennet und </w:t>
      </w:r>
      <w:proofErr w:type="spellStart"/>
      <w:r>
        <w:t>hoeret</w:t>
      </w:r>
      <w:proofErr w:type="spellEnd"/>
      <w:r>
        <w:t xml:space="preserve"> im </w:t>
      </w:r>
      <w:proofErr w:type="spellStart"/>
      <w:r>
        <w:t>anruffen</w:t>
      </w:r>
      <w:proofErr w:type="spellEnd"/>
      <w:r>
        <w:t xml:space="preserve"> / wie er der Christen </w:t>
      </w:r>
      <w:proofErr w:type="spellStart"/>
      <w:r>
        <w:t>namen</w:t>
      </w:r>
      <w:proofErr w:type="spellEnd"/>
      <w:r>
        <w:t xml:space="preserve"> in der </w:t>
      </w:r>
      <w:proofErr w:type="spellStart"/>
      <w:r>
        <w:t>Tauffe</w:t>
      </w:r>
      <w:proofErr w:type="spellEnd"/>
      <w:r>
        <w:t xml:space="preserve"> gegeben kennet und </w:t>
      </w:r>
      <w:proofErr w:type="spellStart"/>
      <w:r>
        <w:t>hoeret</w:t>
      </w:r>
      <w:proofErr w:type="spellEnd"/>
      <w:r>
        <w:t xml:space="preserve"> / sondern auch den </w:t>
      </w:r>
      <w:proofErr w:type="spellStart"/>
      <w:r>
        <w:t>gantzen</w:t>
      </w:r>
      <w:proofErr w:type="spellEnd"/>
      <w:r>
        <w:t xml:space="preserve"> </w:t>
      </w:r>
      <w:proofErr w:type="spellStart"/>
      <w:r>
        <w:t>hauffen</w:t>
      </w:r>
      <w:proofErr w:type="spellEnd"/>
      <w:r>
        <w:t xml:space="preserve"> Israeliten seinen </w:t>
      </w:r>
      <w:proofErr w:type="spellStart"/>
      <w:r>
        <w:t>erstgeborn</w:t>
      </w:r>
      <w:proofErr w:type="spellEnd"/>
      <w:r>
        <w:t xml:space="preserve"> nennet. </w:t>
      </w:r>
    </w:p>
    <w:p w14:paraId="328D0786" w14:textId="77777777" w:rsidR="00DD44BB" w:rsidRDefault="00DD44BB" w:rsidP="00DD44BB">
      <w:pPr>
        <w:pStyle w:val="StandardWeb"/>
      </w:pPr>
      <w:r>
        <w:t xml:space="preserve">3. </w:t>
      </w:r>
      <w:r>
        <w:br/>
        <w:t xml:space="preserve">Du bist mein: wie er </w:t>
      </w:r>
      <w:proofErr w:type="spellStart"/>
      <w:r>
        <w:t>selbs</w:t>
      </w:r>
      <w:proofErr w:type="spellEnd"/>
      <w:r>
        <w:t xml:space="preserve"> spricht </w:t>
      </w:r>
      <w:proofErr w:type="spellStart"/>
      <w:r>
        <w:t>Exodi</w:t>
      </w:r>
      <w:proofErr w:type="spellEnd"/>
      <w:r>
        <w:t xml:space="preserve">. 20. Ich bin der Herr dein Gott. </w:t>
      </w:r>
    </w:p>
    <w:p w14:paraId="67666D01" w14:textId="77777777" w:rsidR="00DD44BB" w:rsidRDefault="00DD44BB" w:rsidP="00DD44BB">
      <w:pPr>
        <w:pStyle w:val="StandardWeb"/>
      </w:pPr>
      <w:r>
        <w:t>4.</w:t>
      </w:r>
      <w:r>
        <w:br/>
        <w:t xml:space="preserve">Denn so du durch </w:t>
      </w:r>
      <w:proofErr w:type="spellStart"/>
      <w:r>
        <w:t>wasser</w:t>
      </w:r>
      <w:proofErr w:type="spellEnd"/>
      <w:r>
        <w:t xml:space="preserve"> gehest </w:t>
      </w:r>
      <w:proofErr w:type="spellStart"/>
      <w:r>
        <w:t>wil</w:t>
      </w:r>
      <w:proofErr w:type="spellEnd"/>
      <w:r>
        <w:t xml:space="preserve"> ich </w:t>
      </w:r>
      <w:proofErr w:type="spellStart"/>
      <w:r>
        <w:t>bey</w:t>
      </w:r>
      <w:proofErr w:type="spellEnd"/>
      <w:r>
        <w:t xml:space="preserve"> dir sein das dich die </w:t>
      </w:r>
      <w:proofErr w:type="spellStart"/>
      <w:r>
        <w:t>stroeme</w:t>
      </w:r>
      <w:proofErr w:type="spellEnd"/>
      <w:r>
        <w:t xml:space="preserve"> nicht sollen </w:t>
      </w:r>
      <w:proofErr w:type="spellStart"/>
      <w:r>
        <w:t>erseuffen</w:t>
      </w:r>
      <w:proofErr w:type="spellEnd"/>
      <w:r>
        <w:t xml:space="preserve">: und so du ins </w:t>
      </w:r>
      <w:proofErr w:type="spellStart"/>
      <w:r>
        <w:t>fewer</w:t>
      </w:r>
      <w:proofErr w:type="spellEnd"/>
      <w:r>
        <w:t xml:space="preserve"> gehest </w:t>
      </w:r>
      <w:proofErr w:type="spellStart"/>
      <w:r>
        <w:t>soltu</w:t>
      </w:r>
      <w:proofErr w:type="spellEnd"/>
      <w:r>
        <w:t xml:space="preserve"> nicht brennen und die flamme </w:t>
      </w:r>
      <w:proofErr w:type="spellStart"/>
      <w:r>
        <w:t>sol</w:t>
      </w:r>
      <w:proofErr w:type="spellEnd"/>
      <w:r>
        <w:t xml:space="preserve"> dich nicht </w:t>
      </w:r>
      <w:proofErr w:type="spellStart"/>
      <w:r>
        <w:t>anzuenden</w:t>
      </w:r>
      <w:proofErr w:type="spellEnd"/>
      <w:r>
        <w:t xml:space="preserve">: denn ich bin der Herr dein Gott der heilig in Israel dein Heiland: </w:t>
      </w:r>
      <w:proofErr w:type="spellStart"/>
      <w:r>
        <w:t>wil</w:t>
      </w:r>
      <w:proofErr w:type="spellEnd"/>
      <w:r>
        <w:t xml:space="preserve"> sagen das sie </w:t>
      </w:r>
      <w:proofErr w:type="spellStart"/>
      <w:r>
        <w:t>darumb</w:t>
      </w:r>
      <w:proofErr w:type="spellEnd"/>
      <w:r>
        <w:t xml:space="preserve"> getrost seien und sich weder </w:t>
      </w:r>
      <w:proofErr w:type="spellStart"/>
      <w:r>
        <w:t>fur</w:t>
      </w:r>
      <w:proofErr w:type="spellEnd"/>
      <w:r>
        <w:t xml:space="preserve"> </w:t>
      </w:r>
      <w:proofErr w:type="spellStart"/>
      <w:r>
        <w:t>fewer</w:t>
      </w:r>
      <w:proofErr w:type="spellEnd"/>
      <w:r>
        <w:t xml:space="preserve"> noch </w:t>
      </w:r>
      <w:proofErr w:type="spellStart"/>
      <w:r>
        <w:t>wasser</w:t>
      </w:r>
      <w:proofErr w:type="spellEnd"/>
      <w:r>
        <w:t xml:space="preserve"> furchten / das er sie eben so </w:t>
      </w:r>
      <w:proofErr w:type="spellStart"/>
      <w:r>
        <w:t>wol</w:t>
      </w:r>
      <w:proofErr w:type="spellEnd"/>
      <w:r>
        <w:t xml:space="preserve"> aus </w:t>
      </w:r>
      <w:proofErr w:type="spellStart"/>
      <w:r>
        <w:t>fewer</w:t>
      </w:r>
      <w:proofErr w:type="spellEnd"/>
      <w:r>
        <w:t xml:space="preserve"> und </w:t>
      </w:r>
      <w:proofErr w:type="spellStart"/>
      <w:r>
        <w:t>wasser</w:t>
      </w:r>
      <w:proofErr w:type="spellEnd"/>
      <w:r>
        <w:t xml:space="preserve"> </w:t>
      </w:r>
      <w:proofErr w:type="spellStart"/>
      <w:r>
        <w:t>erloesen</w:t>
      </w:r>
      <w:proofErr w:type="spellEnd"/>
      <w:r>
        <w:t xml:space="preserve"> </w:t>
      </w:r>
      <w:proofErr w:type="spellStart"/>
      <w:r>
        <w:t>konne</w:t>
      </w:r>
      <w:proofErr w:type="spellEnd"/>
      <w:r>
        <w:t xml:space="preserve"> </w:t>
      </w:r>
      <w:proofErr w:type="spellStart"/>
      <w:r>
        <w:t>unn</w:t>
      </w:r>
      <w:proofErr w:type="spellEnd"/>
      <w:r>
        <w:t xml:space="preserve"> wolle so es Gottes ehre und </w:t>
      </w:r>
      <w:proofErr w:type="spellStart"/>
      <w:r>
        <w:t>jre</w:t>
      </w:r>
      <w:proofErr w:type="spellEnd"/>
      <w:r>
        <w:t xml:space="preserve"> </w:t>
      </w:r>
      <w:proofErr w:type="spellStart"/>
      <w:r>
        <w:t>selickeit</w:t>
      </w:r>
      <w:proofErr w:type="spellEnd"/>
      <w:r>
        <w:t xml:space="preserve"> betreffe als er </w:t>
      </w:r>
      <w:proofErr w:type="spellStart"/>
      <w:r>
        <w:t>vorzeitten</w:t>
      </w:r>
      <w:proofErr w:type="spellEnd"/>
      <w:r>
        <w:t xml:space="preserve"> Israel trocken durchs </w:t>
      </w:r>
      <w:proofErr w:type="spellStart"/>
      <w:r>
        <w:t>Rotemeer</w:t>
      </w:r>
      <w:proofErr w:type="spellEnd"/>
      <w:r>
        <w:t xml:space="preserve"> </w:t>
      </w:r>
      <w:proofErr w:type="spellStart"/>
      <w:r>
        <w:t>fueret</w:t>
      </w:r>
      <w:proofErr w:type="spellEnd"/>
      <w:r>
        <w:t xml:space="preserve"> </w:t>
      </w:r>
      <w:proofErr w:type="spellStart"/>
      <w:r>
        <w:t>unn</w:t>
      </w:r>
      <w:proofErr w:type="spellEnd"/>
      <w:r>
        <w:t xml:space="preserve"> die dreie </w:t>
      </w:r>
      <w:proofErr w:type="spellStart"/>
      <w:r>
        <w:t>menner</w:t>
      </w:r>
      <w:proofErr w:type="spellEnd"/>
      <w:r>
        <w:t xml:space="preserve"> im </w:t>
      </w:r>
      <w:proofErr w:type="spellStart"/>
      <w:r>
        <w:t>fewer</w:t>
      </w:r>
      <w:proofErr w:type="spellEnd"/>
      <w:r>
        <w:t xml:space="preserve"> erhielt / wo er sie aber </w:t>
      </w:r>
      <w:proofErr w:type="spellStart"/>
      <w:r>
        <w:t>ertrincken</w:t>
      </w:r>
      <w:proofErr w:type="spellEnd"/>
      <w:r>
        <w:t xml:space="preserve"> oder brennen lest zeitlich wie </w:t>
      </w:r>
      <w:proofErr w:type="spellStart"/>
      <w:r>
        <w:t>Lorentzen</w:t>
      </w:r>
      <w:proofErr w:type="spellEnd"/>
      <w:r>
        <w:t xml:space="preserve"> / dennoch </w:t>
      </w:r>
      <w:proofErr w:type="spellStart"/>
      <w:r>
        <w:t>sol</w:t>
      </w:r>
      <w:proofErr w:type="spellEnd"/>
      <w:r>
        <w:t xml:space="preserve"> sie weder </w:t>
      </w:r>
      <w:proofErr w:type="spellStart"/>
      <w:r>
        <w:t>fewer</w:t>
      </w:r>
      <w:proofErr w:type="spellEnd"/>
      <w:r>
        <w:t xml:space="preserve"> noch </w:t>
      </w:r>
      <w:proofErr w:type="spellStart"/>
      <w:r>
        <w:t>wasser</w:t>
      </w:r>
      <w:proofErr w:type="spellEnd"/>
      <w:r>
        <w:t xml:space="preserve"> </w:t>
      </w:r>
      <w:proofErr w:type="spellStart"/>
      <w:r>
        <w:t>umb</w:t>
      </w:r>
      <w:proofErr w:type="spellEnd"/>
      <w:r>
        <w:t xml:space="preserve"> des </w:t>
      </w:r>
      <w:proofErr w:type="spellStart"/>
      <w:r>
        <w:t>glawbens</w:t>
      </w:r>
      <w:proofErr w:type="spellEnd"/>
      <w:r>
        <w:t xml:space="preserve"> willen von Gott </w:t>
      </w:r>
      <w:proofErr w:type="spellStart"/>
      <w:r>
        <w:t>reissen</w:t>
      </w:r>
      <w:proofErr w:type="spellEnd"/>
      <w:r>
        <w:t xml:space="preserve"> </w:t>
      </w:r>
      <w:proofErr w:type="spellStart"/>
      <w:r>
        <w:t>konnen</w:t>
      </w:r>
      <w:proofErr w:type="spellEnd"/>
      <w:r>
        <w:t xml:space="preserve"> ewiglich als die </w:t>
      </w:r>
      <w:proofErr w:type="spellStart"/>
      <w:r>
        <w:t>Merterer</w:t>
      </w:r>
      <w:proofErr w:type="spellEnd"/>
      <w:r>
        <w:t xml:space="preserve"> Heb. II. und Paulus spricht / Ist Gott </w:t>
      </w:r>
      <w:proofErr w:type="spellStart"/>
      <w:r>
        <w:t>fur</w:t>
      </w:r>
      <w:proofErr w:type="spellEnd"/>
      <w:r>
        <w:t xml:space="preserve"> uns wer mag wider uns sein? Niemand kann sie </w:t>
      </w:r>
      <w:proofErr w:type="spellStart"/>
      <w:r>
        <w:t>reissen</w:t>
      </w:r>
      <w:proofErr w:type="spellEnd"/>
      <w:r>
        <w:t xml:space="preserve"> aus meiner </w:t>
      </w:r>
      <w:proofErr w:type="spellStart"/>
      <w:r>
        <w:t>hand</w:t>
      </w:r>
      <w:proofErr w:type="spellEnd"/>
      <w:r>
        <w:t xml:space="preserve"> spricht CHRISTUS. </w:t>
      </w:r>
    </w:p>
    <w:p w14:paraId="5F70AA96" w14:textId="77777777" w:rsidR="00DD44BB" w:rsidRDefault="00DD44BB" w:rsidP="00DD44BB">
      <w:pPr>
        <w:pStyle w:val="StandardWeb"/>
      </w:pPr>
      <w:r>
        <w:t>5.</w:t>
      </w:r>
      <w:r>
        <w:br/>
        <w:t xml:space="preserve">Ich habe </w:t>
      </w:r>
      <w:proofErr w:type="spellStart"/>
      <w:r>
        <w:t>Egypten</w:t>
      </w:r>
      <w:proofErr w:type="spellEnd"/>
      <w:r>
        <w:t xml:space="preserve"> Moren </w:t>
      </w:r>
      <w:proofErr w:type="spellStart"/>
      <w:r>
        <w:t>Seba</w:t>
      </w:r>
      <w:proofErr w:type="spellEnd"/>
      <w:r>
        <w:t xml:space="preserve"> an deine </w:t>
      </w:r>
      <w:proofErr w:type="spellStart"/>
      <w:r>
        <w:t>stat</w:t>
      </w:r>
      <w:proofErr w:type="spellEnd"/>
      <w:r>
        <w:t xml:space="preserve"> zur </w:t>
      </w:r>
      <w:proofErr w:type="spellStart"/>
      <w:r>
        <w:t>versuenung</w:t>
      </w:r>
      <w:proofErr w:type="spellEnd"/>
      <w:r>
        <w:t xml:space="preserve"> gegeben: </w:t>
      </w:r>
      <w:proofErr w:type="spellStart"/>
      <w:r>
        <w:t>wil</w:t>
      </w:r>
      <w:proofErr w:type="spellEnd"/>
      <w:r>
        <w:t xml:space="preserve"> sie damit bewegen getrost zu sein / wie er die </w:t>
      </w:r>
      <w:proofErr w:type="spellStart"/>
      <w:r>
        <w:t>Egypter</w:t>
      </w:r>
      <w:proofErr w:type="spellEnd"/>
      <w:r>
        <w:t xml:space="preserve"> Moren </w:t>
      </w:r>
      <w:proofErr w:type="spellStart"/>
      <w:r>
        <w:t>Sebaer</w:t>
      </w:r>
      <w:proofErr w:type="spellEnd"/>
      <w:r>
        <w:t xml:space="preserve"> die zugleich Israel </w:t>
      </w:r>
      <w:proofErr w:type="spellStart"/>
      <w:r>
        <w:t>verfolgeten</w:t>
      </w:r>
      <w:proofErr w:type="spellEnd"/>
      <w:r>
        <w:t xml:space="preserve"> zugleich im </w:t>
      </w:r>
      <w:proofErr w:type="spellStart"/>
      <w:r>
        <w:t>Rotenmeer</w:t>
      </w:r>
      <w:proofErr w:type="spellEnd"/>
      <w:r>
        <w:t xml:space="preserve"> </w:t>
      </w:r>
      <w:proofErr w:type="spellStart"/>
      <w:r>
        <w:t>erseuffen</w:t>
      </w:r>
      <w:proofErr w:type="spellEnd"/>
      <w:r>
        <w:t xml:space="preserve"> lies an stad Israels / und wie er </w:t>
      </w:r>
      <w:proofErr w:type="spellStart"/>
      <w:r>
        <w:t>zuvorn</w:t>
      </w:r>
      <w:proofErr w:type="spellEnd"/>
      <w:r>
        <w:t xml:space="preserve"> </w:t>
      </w:r>
      <w:proofErr w:type="spellStart"/>
      <w:r>
        <w:t>umb</w:t>
      </w:r>
      <w:proofErr w:type="spellEnd"/>
      <w:r>
        <w:t xml:space="preserve"> Abrahams willen den </w:t>
      </w:r>
      <w:proofErr w:type="spellStart"/>
      <w:r>
        <w:t>Koenig</w:t>
      </w:r>
      <w:proofErr w:type="spellEnd"/>
      <w:r>
        <w:t xml:space="preserve"> Abimelech plaget und </w:t>
      </w:r>
      <w:proofErr w:type="spellStart"/>
      <w:r>
        <w:t>umb</w:t>
      </w:r>
      <w:proofErr w:type="spellEnd"/>
      <w:r>
        <w:t xml:space="preserve"> Jacobs willen </w:t>
      </w:r>
      <w:proofErr w:type="spellStart"/>
      <w:r>
        <w:t>umbligende</w:t>
      </w:r>
      <w:proofErr w:type="spellEnd"/>
      <w:r>
        <w:t xml:space="preserve"> </w:t>
      </w:r>
      <w:proofErr w:type="spellStart"/>
      <w:r>
        <w:t>Stette</w:t>
      </w:r>
      <w:proofErr w:type="spellEnd"/>
      <w:r>
        <w:t xml:space="preserve"> erschreckt / das </w:t>
      </w:r>
      <w:proofErr w:type="spellStart"/>
      <w:r>
        <w:t>Psal</w:t>
      </w:r>
      <w:proofErr w:type="spellEnd"/>
      <w:r>
        <w:t xml:space="preserve">. 105. von solchen </w:t>
      </w:r>
      <w:proofErr w:type="spellStart"/>
      <w:r>
        <w:t>erloesungen</w:t>
      </w:r>
      <w:proofErr w:type="spellEnd"/>
      <w:r>
        <w:t xml:space="preserve"> </w:t>
      </w:r>
      <w:proofErr w:type="spellStart"/>
      <w:r>
        <w:t>rhuemet</w:t>
      </w:r>
      <w:proofErr w:type="spellEnd"/>
      <w:r>
        <w:t xml:space="preserve"> und spricht / er straffet </w:t>
      </w:r>
      <w:proofErr w:type="spellStart"/>
      <w:r>
        <w:t>Koenig</w:t>
      </w:r>
      <w:proofErr w:type="spellEnd"/>
      <w:r>
        <w:t xml:space="preserve"> </w:t>
      </w:r>
      <w:proofErr w:type="spellStart"/>
      <w:r>
        <w:t>jret</w:t>
      </w:r>
      <w:proofErr w:type="spellEnd"/>
      <w:r>
        <w:t xml:space="preserve"> halben: eben also </w:t>
      </w:r>
      <w:proofErr w:type="spellStart"/>
      <w:r>
        <w:t>wil</w:t>
      </w:r>
      <w:proofErr w:type="spellEnd"/>
      <w:r>
        <w:t xml:space="preserve"> ich die gottlosen so euch fressen wollen an </w:t>
      </w:r>
      <w:proofErr w:type="spellStart"/>
      <w:r>
        <w:t>ewer</w:t>
      </w:r>
      <w:proofErr w:type="spellEnd"/>
      <w:r>
        <w:t xml:space="preserve"> </w:t>
      </w:r>
      <w:proofErr w:type="spellStart"/>
      <w:r>
        <w:t>stat</w:t>
      </w:r>
      <w:proofErr w:type="spellEnd"/>
      <w:r>
        <w:t xml:space="preserve"> </w:t>
      </w:r>
      <w:proofErr w:type="spellStart"/>
      <w:r>
        <w:t>unterghene</w:t>
      </w:r>
      <w:proofErr w:type="spellEnd"/>
      <w:r>
        <w:t xml:space="preserve"> lassen / wenn </w:t>
      </w:r>
      <w:proofErr w:type="spellStart"/>
      <w:r>
        <w:t>jr</w:t>
      </w:r>
      <w:proofErr w:type="spellEnd"/>
      <w:r>
        <w:t xml:space="preserve"> nur getrost seit bettet hoffet wie Jesaias auch spricht / wenn </w:t>
      </w:r>
      <w:proofErr w:type="spellStart"/>
      <w:r>
        <w:t>jr</w:t>
      </w:r>
      <w:proofErr w:type="spellEnd"/>
      <w:r>
        <w:t xml:space="preserve"> nur stille </w:t>
      </w:r>
      <w:proofErr w:type="spellStart"/>
      <w:r>
        <w:t>weret</w:t>
      </w:r>
      <w:proofErr w:type="spellEnd"/>
      <w:r>
        <w:t xml:space="preserve"> und hoffet so wurde euch </w:t>
      </w:r>
      <w:proofErr w:type="spellStart"/>
      <w:r>
        <w:t>geholffen</w:t>
      </w:r>
      <w:proofErr w:type="spellEnd"/>
      <w:r>
        <w:t xml:space="preserve">. </w:t>
      </w:r>
    </w:p>
    <w:p w14:paraId="004D1390" w14:textId="77777777" w:rsidR="00DD44BB" w:rsidRDefault="00DD44BB" w:rsidP="00DD44BB">
      <w:pPr>
        <w:pStyle w:val="StandardWeb"/>
      </w:pPr>
      <w:r>
        <w:t xml:space="preserve">6. </w:t>
      </w:r>
      <w:r>
        <w:br/>
        <w:t xml:space="preserve">Weil du wird </w:t>
      </w:r>
      <w:proofErr w:type="spellStart"/>
      <w:r>
        <w:t>geacht</w:t>
      </w:r>
      <w:proofErr w:type="spellEnd"/>
      <w:r>
        <w:t xml:space="preserve"> bist für meinen </w:t>
      </w:r>
      <w:proofErr w:type="spellStart"/>
      <w:r>
        <w:t>augen</w:t>
      </w:r>
      <w:proofErr w:type="spellEnd"/>
      <w:r>
        <w:t xml:space="preserve"> so </w:t>
      </w:r>
      <w:proofErr w:type="spellStart"/>
      <w:r>
        <w:t>mustu</w:t>
      </w:r>
      <w:proofErr w:type="spellEnd"/>
      <w:r>
        <w:t xml:space="preserve"> auch </w:t>
      </w:r>
      <w:proofErr w:type="spellStart"/>
      <w:r>
        <w:t>herlich</w:t>
      </w:r>
      <w:proofErr w:type="spellEnd"/>
      <w:r>
        <w:t xml:space="preserve"> sein: </w:t>
      </w:r>
      <w:proofErr w:type="spellStart"/>
      <w:r>
        <w:t>wil</w:t>
      </w:r>
      <w:proofErr w:type="spellEnd"/>
      <w:r>
        <w:t xml:space="preserve"> sie damit </w:t>
      </w:r>
      <w:proofErr w:type="spellStart"/>
      <w:r>
        <w:t>troesten</w:t>
      </w:r>
      <w:proofErr w:type="spellEnd"/>
      <w:r>
        <w:t xml:space="preserve"> / ob sie gleich des Messiah halben die </w:t>
      </w:r>
      <w:proofErr w:type="spellStart"/>
      <w:r>
        <w:t>allerunwerdesten</w:t>
      </w:r>
      <w:proofErr w:type="spellEnd"/>
      <w:r>
        <w:t xml:space="preserve"> und </w:t>
      </w:r>
      <w:proofErr w:type="spellStart"/>
      <w:r>
        <w:t>elendisten</w:t>
      </w:r>
      <w:proofErr w:type="spellEnd"/>
      <w:r>
        <w:t xml:space="preserve"> wie der allerverachtest Esa. 53. </w:t>
      </w:r>
      <w:proofErr w:type="spellStart"/>
      <w:r>
        <w:t>fur</w:t>
      </w:r>
      <w:proofErr w:type="spellEnd"/>
      <w:r>
        <w:t xml:space="preserve"> der gottlosen </w:t>
      </w:r>
      <w:proofErr w:type="spellStart"/>
      <w:r>
        <w:t>augen</w:t>
      </w:r>
      <w:proofErr w:type="spellEnd"/>
      <w:r>
        <w:t xml:space="preserve"> in </w:t>
      </w:r>
      <w:proofErr w:type="spellStart"/>
      <w:r>
        <w:t>disem</w:t>
      </w:r>
      <w:proofErr w:type="spellEnd"/>
      <w:r>
        <w:t xml:space="preserve"> </w:t>
      </w:r>
      <w:proofErr w:type="spellStart"/>
      <w:r>
        <w:t>jamertal</w:t>
      </w:r>
      <w:proofErr w:type="spellEnd"/>
      <w:r>
        <w:t xml:space="preserve"> seien / dennoch seien sie </w:t>
      </w:r>
      <w:proofErr w:type="spellStart"/>
      <w:r>
        <w:t>fur</w:t>
      </w:r>
      <w:proofErr w:type="spellEnd"/>
      <w:r>
        <w:t xml:space="preserve"> Gottes </w:t>
      </w:r>
      <w:proofErr w:type="spellStart"/>
      <w:r>
        <w:t>augen</w:t>
      </w:r>
      <w:proofErr w:type="spellEnd"/>
      <w:r>
        <w:t xml:space="preserve"> wenn man sie nach dem </w:t>
      </w:r>
      <w:proofErr w:type="spellStart"/>
      <w:r>
        <w:t>wortt</w:t>
      </w:r>
      <w:proofErr w:type="spellEnd"/>
      <w:r>
        <w:t xml:space="preserve"> und </w:t>
      </w:r>
      <w:proofErr w:type="spellStart"/>
      <w:r>
        <w:t>glawben</w:t>
      </w:r>
      <w:proofErr w:type="spellEnd"/>
      <w:r>
        <w:t xml:space="preserve"> </w:t>
      </w:r>
      <w:proofErr w:type="spellStart"/>
      <w:r>
        <w:t>ansihet</w:t>
      </w:r>
      <w:proofErr w:type="spellEnd"/>
      <w:r>
        <w:t xml:space="preserve"> die </w:t>
      </w:r>
      <w:proofErr w:type="spellStart"/>
      <w:r>
        <w:t>allerliebesten</w:t>
      </w:r>
      <w:proofErr w:type="spellEnd"/>
      <w:r>
        <w:t xml:space="preserve"> und </w:t>
      </w:r>
      <w:proofErr w:type="spellStart"/>
      <w:r>
        <w:t>herlichsten</w:t>
      </w:r>
      <w:proofErr w:type="spellEnd"/>
      <w:r>
        <w:t xml:space="preserve"> </w:t>
      </w:r>
      <w:proofErr w:type="spellStart"/>
      <w:r>
        <w:t>kinder</w:t>
      </w:r>
      <w:proofErr w:type="spellEnd"/>
      <w:r>
        <w:t xml:space="preserve"> und erben Gottes ewiglich als Esa. 54. auch zeuget. </w:t>
      </w:r>
    </w:p>
    <w:p w14:paraId="27F43156" w14:textId="77777777" w:rsidR="00DD44BB" w:rsidRDefault="00DD44BB" w:rsidP="00DD44BB">
      <w:pPr>
        <w:pStyle w:val="StandardWeb"/>
      </w:pPr>
      <w:r>
        <w:t xml:space="preserve">7. </w:t>
      </w:r>
      <w:r>
        <w:br/>
        <w:t xml:space="preserve">Ich habe die lieb / </w:t>
      </w:r>
      <w:proofErr w:type="spellStart"/>
      <w:r>
        <w:t>darumb</w:t>
      </w:r>
      <w:proofErr w:type="spellEnd"/>
      <w:r>
        <w:t xml:space="preserve"> </w:t>
      </w:r>
      <w:proofErr w:type="spellStart"/>
      <w:r>
        <w:t>geb</w:t>
      </w:r>
      <w:proofErr w:type="spellEnd"/>
      <w:r>
        <w:t xml:space="preserve"> ich </w:t>
      </w:r>
      <w:proofErr w:type="spellStart"/>
      <w:r>
        <w:t>menschen</w:t>
      </w:r>
      <w:proofErr w:type="spellEnd"/>
      <w:r>
        <w:t xml:space="preserve"> an deine </w:t>
      </w:r>
      <w:proofErr w:type="spellStart"/>
      <w:r>
        <w:t>stat</w:t>
      </w:r>
      <w:proofErr w:type="spellEnd"/>
      <w:r>
        <w:t xml:space="preserve"> und </w:t>
      </w:r>
      <w:proofErr w:type="spellStart"/>
      <w:r>
        <w:t>voelcker</w:t>
      </w:r>
      <w:proofErr w:type="spellEnd"/>
      <w:r>
        <w:t xml:space="preserve"> </w:t>
      </w:r>
      <w:proofErr w:type="spellStart"/>
      <w:r>
        <w:t>fur</w:t>
      </w:r>
      <w:proofErr w:type="spellEnd"/>
      <w:r>
        <w:t xml:space="preserve"> deine </w:t>
      </w:r>
      <w:proofErr w:type="spellStart"/>
      <w:r>
        <w:t>Sele</w:t>
      </w:r>
      <w:proofErr w:type="spellEnd"/>
      <w:r>
        <w:t xml:space="preserve">: </w:t>
      </w:r>
      <w:proofErr w:type="spellStart"/>
      <w:r>
        <w:t>wil</w:t>
      </w:r>
      <w:proofErr w:type="spellEnd"/>
      <w:r>
        <w:t xml:space="preserve"> sie eben damit </w:t>
      </w:r>
      <w:proofErr w:type="spellStart"/>
      <w:r>
        <w:t>trosten</w:t>
      </w:r>
      <w:proofErr w:type="spellEnd"/>
      <w:r>
        <w:t xml:space="preserve"> das die </w:t>
      </w:r>
      <w:proofErr w:type="spellStart"/>
      <w:r>
        <w:t>anruffer</w:t>
      </w:r>
      <w:proofErr w:type="spellEnd"/>
      <w:r>
        <w:t xml:space="preserve"> </w:t>
      </w:r>
      <w:proofErr w:type="spellStart"/>
      <w:r>
        <w:t>teglich</w:t>
      </w:r>
      <w:proofErr w:type="spellEnd"/>
      <w:r>
        <w:t xml:space="preserve"> </w:t>
      </w:r>
      <w:proofErr w:type="spellStart"/>
      <w:r>
        <w:t>erfaren</w:t>
      </w:r>
      <w:proofErr w:type="spellEnd"/>
      <w:r>
        <w:t xml:space="preserve"> / </w:t>
      </w:r>
      <w:proofErr w:type="spellStart"/>
      <w:r>
        <w:t>nemlich</w:t>
      </w:r>
      <w:proofErr w:type="spellEnd"/>
      <w:r>
        <w:t xml:space="preserve"> das sie viel </w:t>
      </w:r>
      <w:proofErr w:type="spellStart"/>
      <w:r>
        <w:t>Pocher</w:t>
      </w:r>
      <w:proofErr w:type="spellEnd"/>
      <w:r>
        <w:t xml:space="preserve"> und Poltergeister </w:t>
      </w:r>
      <w:proofErr w:type="spellStart"/>
      <w:r>
        <w:t>zutod</w:t>
      </w:r>
      <w:proofErr w:type="spellEnd"/>
      <w:r>
        <w:t xml:space="preserve"> betten und wenn ein </w:t>
      </w:r>
      <w:proofErr w:type="spellStart"/>
      <w:r>
        <w:t>newe</w:t>
      </w:r>
      <w:proofErr w:type="spellEnd"/>
      <w:r>
        <w:t xml:space="preserve"> </w:t>
      </w:r>
      <w:proofErr w:type="spellStart"/>
      <w:r>
        <w:t>wetter</w:t>
      </w:r>
      <w:proofErr w:type="spellEnd"/>
      <w:r>
        <w:t xml:space="preserve"> daher gehet singen sie Gott </w:t>
      </w:r>
      <w:proofErr w:type="spellStart"/>
      <w:r>
        <w:t>fur</w:t>
      </w:r>
      <w:proofErr w:type="spellEnd"/>
      <w:r>
        <w:t xml:space="preserve"> </w:t>
      </w:r>
      <w:proofErr w:type="spellStart"/>
      <w:r>
        <w:t>unnutze</w:t>
      </w:r>
      <w:proofErr w:type="spellEnd"/>
      <w:r>
        <w:t xml:space="preserve"> furcht den 27. Psalm. </w:t>
      </w:r>
    </w:p>
    <w:p w14:paraId="5E1588A8" w14:textId="77777777" w:rsidR="00DD44BB" w:rsidRDefault="00DD44BB" w:rsidP="00DD44BB">
      <w:pPr>
        <w:pStyle w:val="StandardWeb"/>
      </w:pPr>
      <w:r>
        <w:t xml:space="preserve">8. </w:t>
      </w:r>
      <w:r>
        <w:br/>
        <w:t xml:space="preserve">So furcht dich nicht / denn ich bin </w:t>
      </w:r>
      <w:proofErr w:type="spellStart"/>
      <w:r>
        <w:t>bey</w:t>
      </w:r>
      <w:proofErr w:type="spellEnd"/>
      <w:r>
        <w:t xml:space="preserve"> dir: ich </w:t>
      </w:r>
      <w:proofErr w:type="spellStart"/>
      <w:r>
        <w:t>wil</w:t>
      </w:r>
      <w:proofErr w:type="spellEnd"/>
      <w:r>
        <w:t xml:space="preserve"> vom morgen deinen Samen bringen und vom </w:t>
      </w:r>
      <w:proofErr w:type="spellStart"/>
      <w:r>
        <w:t>abend</w:t>
      </w:r>
      <w:proofErr w:type="spellEnd"/>
      <w:r>
        <w:t xml:space="preserve"> dich </w:t>
      </w:r>
      <w:proofErr w:type="spellStart"/>
      <w:r>
        <w:t>samlen</w:t>
      </w:r>
      <w:proofErr w:type="spellEnd"/>
      <w:r>
        <w:t xml:space="preserve"> / und </w:t>
      </w:r>
      <w:proofErr w:type="spellStart"/>
      <w:r>
        <w:t>wil</w:t>
      </w:r>
      <w:proofErr w:type="spellEnd"/>
      <w:r>
        <w:t xml:space="preserve"> sagen gegen Mitternacht gib her und gegen </w:t>
      </w:r>
      <w:proofErr w:type="spellStart"/>
      <w:r>
        <w:t>mittage</w:t>
      </w:r>
      <w:proofErr w:type="spellEnd"/>
      <w:r>
        <w:t xml:space="preserve"> wehre nicht / bringe meine </w:t>
      </w:r>
      <w:proofErr w:type="spellStart"/>
      <w:r>
        <w:t>Sone</w:t>
      </w:r>
      <w:proofErr w:type="spellEnd"/>
      <w:r>
        <w:t xml:space="preserve"> von fern her / und meine </w:t>
      </w:r>
      <w:proofErr w:type="spellStart"/>
      <w:r>
        <w:t>Toechter</w:t>
      </w:r>
      <w:proofErr w:type="spellEnd"/>
      <w:r>
        <w:t xml:space="preserve"> von der </w:t>
      </w:r>
      <w:proofErr w:type="spellStart"/>
      <w:r>
        <w:t>welt</w:t>
      </w:r>
      <w:proofErr w:type="spellEnd"/>
      <w:r>
        <w:t xml:space="preserve"> ende: </w:t>
      </w:r>
      <w:proofErr w:type="spellStart"/>
      <w:r>
        <w:t>wil</w:t>
      </w:r>
      <w:proofErr w:type="spellEnd"/>
      <w:r>
        <w:t xml:space="preserve"> das klein </w:t>
      </w:r>
      <w:proofErr w:type="spellStart"/>
      <w:r>
        <w:t>heufflin</w:t>
      </w:r>
      <w:proofErr w:type="spellEnd"/>
      <w:r>
        <w:t xml:space="preserve"> </w:t>
      </w:r>
      <w:proofErr w:type="spellStart"/>
      <w:r>
        <w:t>Christglewbigen</w:t>
      </w:r>
      <w:proofErr w:type="spellEnd"/>
      <w:r>
        <w:t xml:space="preserve"> Juden damit </w:t>
      </w:r>
      <w:proofErr w:type="spellStart"/>
      <w:r>
        <w:t>troesten</w:t>
      </w:r>
      <w:proofErr w:type="spellEnd"/>
      <w:r>
        <w:t xml:space="preserve"> das die Heiden durch die Apostel zu CHRISTO </w:t>
      </w:r>
      <w:proofErr w:type="spellStart"/>
      <w:r>
        <w:t>bekeret</w:t>
      </w:r>
      <w:proofErr w:type="spellEnd"/>
      <w:r>
        <w:t xml:space="preserve"> die Christenheit </w:t>
      </w:r>
      <w:proofErr w:type="spellStart"/>
      <w:r>
        <w:t>großgnug</w:t>
      </w:r>
      <w:proofErr w:type="spellEnd"/>
      <w:r>
        <w:t xml:space="preserve"> machen werden: die er mit folgenden </w:t>
      </w:r>
      <w:proofErr w:type="spellStart"/>
      <w:r>
        <w:t>wortten</w:t>
      </w:r>
      <w:proofErr w:type="spellEnd"/>
      <w:r>
        <w:t xml:space="preserve"> beschreibet. </w:t>
      </w:r>
    </w:p>
    <w:p w14:paraId="7B288A24" w14:textId="77777777" w:rsidR="00DD44BB" w:rsidRDefault="00DD44BB" w:rsidP="00DD44BB">
      <w:pPr>
        <w:pStyle w:val="StandardWeb"/>
      </w:pPr>
      <w:r>
        <w:t xml:space="preserve">9. </w:t>
      </w:r>
      <w:r>
        <w:br/>
        <w:t xml:space="preserve">Alle die mit meinem </w:t>
      </w:r>
      <w:proofErr w:type="spellStart"/>
      <w:r>
        <w:t>namen</w:t>
      </w:r>
      <w:proofErr w:type="spellEnd"/>
      <w:r>
        <w:t xml:space="preserve"> </w:t>
      </w:r>
      <w:proofErr w:type="spellStart"/>
      <w:r>
        <w:t>genennet</w:t>
      </w:r>
      <w:proofErr w:type="spellEnd"/>
      <w:r>
        <w:t xml:space="preserve"> sind / </w:t>
      </w:r>
      <w:proofErr w:type="spellStart"/>
      <w:r>
        <w:t>nemlich</w:t>
      </w:r>
      <w:proofErr w:type="spellEnd"/>
      <w:r>
        <w:t xml:space="preserve"> die ich geschaffen habe zu meiner </w:t>
      </w:r>
      <w:proofErr w:type="spellStart"/>
      <w:r>
        <w:t>herlickeit</w:t>
      </w:r>
      <w:proofErr w:type="spellEnd"/>
      <w:r>
        <w:t xml:space="preserve"> und sie </w:t>
      </w:r>
      <w:proofErr w:type="spellStart"/>
      <w:r>
        <w:t>zubereitt</w:t>
      </w:r>
      <w:proofErr w:type="spellEnd"/>
      <w:r>
        <w:t xml:space="preserve"> und gemacht: </w:t>
      </w:r>
      <w:proofErr w:type="spellStart"/>
      <w:r>
        <w:t>wil</w:t>
      </w:r>
      <w:proofErr w:type="spellEnd"/>
      <w:r>
        <w:t xml:space="preserve"> sagen / alle die </w:t>
      </w:r>
      <w:proofErr w:type="spellStart"/>
      <w:r>
        <w:t>getaufft</w:t>
      </w:r>
      <w:proofErr w:type="spellEnd"/>
      <w:r>
        <w:t xml:space="preserve"> in CHRISTUM Christen </w:t>
      </w:r>
      <w:proofErr w:type="spellStart"/>
      <w:r>
        <w:t>heissen</w:t>
      </w:r>
      <w:proofErr w:type="spellEnd"/>
      <w:r>
        <w:t xml:space="preserve"> Gottes </w:t>
      </w:r>
      <w:proofErr w:type="spellStart"/>
      <w:r>
        <w:t>wortt</w:t>
      </w:r>
      <w:proofErr w:type="spellEnd"/>
      <w:r>
        <w:t xml:space="preserve"> und geist haben die sollen </w:t>
      </w:r>
      <w:proofErr w:type="spellStart"/>
      <w:r>
        <w:t>herlich</w:t>
      </w:r>
      <w:proofErr w:type="spellEnd"/>
      <w:r>
        <w:t xml:space="preserve"> werden und </w:t>
      </w:r>
      <w:proofErr w:type="spellStart"/>
      <w:r>
        <w:t>bey</w:t>
      </w:r>
      <w:proofErr w:type="spellEnd"/>
      <w:r>
        <w:t xml:space="preserve"> Gott ewigleben. </w:t>
      </w:r>
    </w:p>
    <w:p w14:paraId="5D48839C" w14:textId="77777777" w:rsidR="00DD44BB" w:rsidRDefault="00DD44BB" w:rsidP="00DD44BB">
      <w:pPr>
        <w:pStyle w:val="StandardWeb"/>
      </w:pPr>
      <w:r>
        <w:rPr>
          <w:rStyle w:val="Fett"/>
          <w:rFonts w:eastAsiaTheme="majorEastAsia"/>
        </w:rPr>
        <w:t xml:space="preserve">Als er </w:t>
      </w:r>
      <w:proofErr w:type="spellStart"/>
      <w:r>
        <w:rPr>
          <w:rStyle w:val="Fett"/>
          <w:rFonts w:eastAsiaTheme="majorEastAsia"/>
        </w:rPr>
        <w:t>fur</w:t>
      </w:r>
      <w:proofErr w:type="spellEnd"/>
      <w:r>
        <w:rPr>
          <w:rStyle w:val="Fett"/>
          <w:rFonts w:eastAsiaTheme="majorEastAsia"/>
        </w:rPr>
        <w:t xml:space="preserve"> </w:t>
      </w:r>
      <w:proofErr w:type="spellStart"/>
      <w:r>
        <w:rPr>
          <w:rStyle w:val="Fett"/>
          <w:rFonts w:eastAsiaTheme="majorEastAsia"/>
        </w:rPr>
        <w:t>tretten</w:t>
      </w:r>
      <w:proofErr w:type="spellEnd"/>
      <w:r>
        <w:rPr>
          <w:rStyle w:val="Fett"/>
          <w:rFonts w:eastAsiaTheme="majorEastAsia"/>
        </w:rPr>
        <w:t xml:space="preserve"> das blinde </w:t>
      </w:r>
      <w:proofErr w:type="spellStart"/>
      <w:r>
        <w:rPr>
          <w:rStyle w:val="Fett"/>
          <w:rFonts w:eastAsiaTheme="majorEastAsia"/>
        </w:rPr>
        <w:t>volck</w:t>
      </w:r>
      <w:proofErr w:type="spellEnd"/>
      <w:r>
        <w:rPr>
          <w:rStyle w:val="Fett"/>
          <w:rFonts w:eastAsiaTheme="majorEastAsia"/>
        </w:rPr>
        <w:t xml:space="preserve"> welches doch </w:t>
      </w:r>
      <w:proofErr w:type="spellStart"/>
      <w:r>
        <w:rPr>
          <w:rStyle w:val="Fett"/>
          <w:rFonts w:eastAsiaTheme="majorEastAsia"/>
        </w:rPr>
        <w:t>augen</w:t>
      </w:r>
      <w:proofErr w:type="spellEnd"/>
      <w:r>
        <w:rPr>
          <w:rStyle w:val="Fett"/>
          <w:rFonts w:eastAsiaTheme="majorEastAsia"/>
        </w:rPr>
        <w:t xml:space="preserve"> hat und die tauben die doch ihren haben: las alle Heiden </w:t>
      </w:r>
      <w:proofErr w:type="spellStart"/>
      <w:r>
        <w:rPr>
          <w:rStyle w:val="Fett"/>
          <w:rFonts w:eastAsiaTheme="majorEastAsia"/>
        </w:rPr>
        <w:t>zusamen</w:t>
      </w:r>
      <w:proofErr w:type="spellEnd"/>
      <w:r>
        <w:rPr>
          <w:rStyle w:val="Fett"/>
          <w:rFonts w:eastAsiaTheme="majorEastAsia"/>
        </w:rPr>
        <w:t xml:space="preserve"> und sich die </w:t>
      </w:r>
      <w:proofErr w:type="spellStart"/>
      <w:r>
        <w:rPr>
          <w:rStyle w:val="Fett"/>
          <w:rFonts w:eastAsiaTheme="majorEastAsia"/>
        </w:rPr>
        <w:t>voelcker</w:t>
      </w:r>
      <w:proofErr w:type="spellEnd"/>
      <w:r>
        <w:rPr>
          <w:rStyle w:val="Fett"/>
          <w:rFonts w:eastAsiaTheme="majorEastAsia"/>
        </w:rPr>
        <w:t xml:space="preserve"> </w:t>
      </w:r>
      <w:proofErr w:type="spellStart"/>
      <w:r>
        <w:rPr>
          <w:rStyle w:val="Fett"/>
          <w:rFonts w:eastAsiaTheme="majorEastAsia"/>
        </w:rPr>
        <w:t>versamlen</w:t>
      </w:r>
      <w:proofErr w:type="spellEnd"/>
      <w:r>
        <w:rPr>
          <w:rStyle w:val="Fett"/>
          <w:rFonts w:eastAsiaTheme="majorEastAsia"/>
        </w:rPr>
        <w:t xml:space="preserve">: Welcher ist unter </w:t>
      </w:r>
      <w:proofErr w:type="spellStart"/>
      <w:r>
        <w:rPr>
          <w:rStyle w:val="Fett"/>
          <w:rFonts w:eastAsiaTheme="majorEastAsia"/>
        </w:rPr>
        <w:t>jnen</w:t>
      </w:r>
      <w:proofErr w:type="spellEnd"/>
      <w:r>
        <w:rPr>
          <w:rStyle w:val="Fett"/>
          <w:rFonts w:eastAsiaTheme="majorEastAsia"/>
        </w:rPr>
        <w:t xml:space="preserve"> der </w:t>
      </w:r>
      <w:proofErr w:type="spellStart"/>
      <w:r>
        <w:rPr>
          <w:rStyle w:val="Fett"/>
          <w:rFonts w:eastAsiaTheme="majorEastAsia"/>
        </w:rPr>
        <w:t>solchs</w:t>
      </w:r>
      <w:proofErr w:type="spellEnd"/>
      <w:r>
        <w:rPr>
          <w:rStyle w:val="Fett"/>
          <w:rFonts w:eastAsiaTheme="majorEastAsia"/>
        </w:rPr>
        <w:t xml:space="preserve"> </w:t>
      </w:r>
      <w:proofErr w:type="spellStart"/>
      <w:r>
        <w:rPr>
          <w:rStyle w:val="Fett"/>
          <w:rFonts w:eastAsiaTheme="majorEastAsia"/>
        </w:rPr>
        <w:t>verkuendigen</w:t>
      </w:r>
      <w:proofErr w:type="spellEnd"/>
      <w:r>
        <w:rPr>
          <w:rStyle w:val="Fett"/>
          <w:rFonts w:eastAsiaTheme="majorEastAsia"/>
        </w:rPr>
        <w:t xml:space="preserve"> </w:t>
      </w:r>
      <w:proofErr w:type="spellStart"/>
      <w:r>
        <w:rPr>
          <w:rStyle w:val="Fett"/>
          <w:rFonts w:eastAsiaTheme="majorEastAsia"/>
        </w:rPr>
        <w:t>muege</w:t>
      </w:r>
      <w:proofErr w:type="spellEnd"/>
      <w:r>
        <w:rPr>
          <w:rStyle w:val="Fett"/>
          <w:rFonts w:eastAsiaTheme="majorEastAsia"/>
        </w:rPr>
        <w:t xml:space="preserve"> und uns </w:t>
      </w:r>
      <w:proofErr w:type="spellStart"/>
      <w:r>
        <w:rPr>
          <w:rStyle w:val="Fett"/>
          <w:rFonts w:eastAsiaTheme="majorEastAsia"/>
        </w:rPr>
        <w:t>hoeren</w:t>
      </w:r>
      <w:proofErr w:type="spellEnd"/>
      <w:r>
        <w:rPr>
          <w:rStyle w:val="Fett"/>
          <w:rFonts w:eastAsiaTheme="majorEastAsia"/>
        </w:rPr>
        <w:t xml:space="preserve"> lassen vorhin was </w:t>
      </w:r>
      <w:proofErr w:type="spellStart"/>
      <w:r>
        <w:rPr>
          <w:rStyle w:val="Fett"/>
          <w:rFonts w:eastAsiaTheme="majorEastAsia"/>
        </w:rPr>
        <w:t>gescheen</w:t>
      </w:r>
      <w:proofErr w:type="spellEnd"/>
      <w:r>
        <w:rPr>
          <w:rStyle w:val="Fett"/>
          <w:rFonts w:eastAsiaTheme="majorEastAsia"/>
        </w:rPr>
        <w:t xml:space="preserve"> </w:t>
      </w:r>
      <w:proofErr w:type="spellStart"/>
      <w:r>
        <w:rPr>
          <w:rStyle w:val="Fett"/>
          <w:rFonts w:eastAsiaTheme="majorEastAsia"/>
        </w:rPr>
        <w:t>sol</w:t>
      </w:r>
      <w:proofErr w:type="spellEnd"/>
      <w:r>
        <w:rPr>
          <w:rStyle w:val="Fett"/>
          <w:rFonts w:eastAsiaTheme="majorEastAsia"/>
        </w:rPr>
        <w:t xml:space="preserve">: last sie </w:t>
      </w:r>
      <w:proofErr w:type="spellStart"/>
      <w:r>
        <w:rPr>
          <w:rStyle w:val="Fett"/>
          <w:rFonts w:eastAsiaTheme="majorEastAsia"/>
        </w:rPr>
        <w:t>jre</w:t>
      </w:r>
      <w:proofErr w:type="spellEnd"/>
      <w:r>
        <w:rPr>
          <w:rStyle w:val="Fett"/>
          <w:rFonts w:eastAsiaTheme="majorEastAsia"/>
        </w:rPr>
        <w:t xml:space="preserve"> zeugen darstellen und beweisen / so wird </w:t>
      </w:r>
      <w:proofErr w:type="spellStart"/>
      <w:r>
        <w:rPr>
          <w:rStyle w:val="Fett"/>
          <w:rFonts w:eastAsiaTheme="majorEastAsia"/>
        </w:rPr>
        <w:t>mans</w:t>
      </w:r>
      <w:proofErr w:type="spellEnd"/>
      <w:r>
        <w:rPr>
          <w:rStyle w:val="Fett"/>
          <w:rFonts w:eastAsiaTheme="majorEastAsia"/>
        </w:rPr>
        <w:t xml:space="preserve"> </w:t>
      </w:r>
      <w:proofErr w:type="spellStart"/>
      <w:r>
        <w:rPr>
          <w:rStyle w:val="Fett"/>
          <w:rFonts w:eastAsiaTheme="majorEastAsia"/>
        </w:rPr>
        <w:t>hoeren</w:t>
      </w:r>
      <w:proofErr w:type="spellEnd"/>
      <w:r>
        <w:rPr>
          <w:rStyle w:val="Fett"/>
          <w:rFonts w:eastAsiaTheme="majorEastAsia"/>
        </w:rPr>
        <w:t xml:space="preserve"> und sagen es ist die </w:t>
      </w:r>
      <w:proofErr w:type="spellStart"/>
      <w:r>
        <w:rPr>
          <w:rStyle w:val="Fett"/>
          <w:rFonts w:eastAsiaTheme="majorEastAsia"/>
        </w:rPr>
        <w:t>warheit</w:t>
      </w:r>
      <w:proofErr w:type="spellEnd"/>
      <w:r>
        <w:rPr>
          <w:rStyle w:val="Fett"/>
          <w:rFonts w:eastAsiaTheme="majorEastAsia"/>
        </w:rPr>
        <w:t>.</w:t>
      </w:r>
      <w:r>
        <w:rPr>
          <w:b/>
          <w:bCs/>
        </w:rPr>
        <w:br/>
      </w:r>
      <w:proofErr w:type="spellStart"/>
      <w:r>
        <w:rPr>
          <w:rStyle w:val="Fett"/>
          <w:rFonts w:eastAsiaTheme="majorEastAsia"/>
        </w:rPr>
        <w:t>Ir</w:t>
      </w:r>
      <w:proofErr w:type="spellEnd"/>
      <w:r>
        <w:rPr>
          <w:rStyle w:val="Fett"/>
          <w:rFonts w:eastAsiaTheme="majorEastAsia"/>
        </w:rPr>
        <w:t xml:space="preserve"> aber seit meine zeugen / spricht der Herr / und mein </w:t>
      </w:r>
      <w:proofErr w:type="spellStart"/>
      <w:r>
        <w:rPr>
          <w:rStyle w:val="Fett"/>
          <w:rFonts w:eastAsiaTheme="majorEastAsia"/>
        </w:rPr>
        <w:t>knecht</w:t>
      </w:r>
      <w:proofErr w:type="spellEnd"/>
      <w:r>
        <w:rPr>
          <w:rStyle w:val="Fett"/>
          <w:rFonts w:eastAsiaTheme="majorEastAsia"/>
        </w:rPr>
        <w:t xml:space="preserve"> den ich </w:t>
      </w:r>
      <w:proofErr w:type="spellStart"/>
      <w:r>
        <w:rPr>
          <w:rStyle w:val="Fett"/>
          <w:rFonts w:eastAsiaTheme="majorEastAsia"/>
        </w:rPr>
        <w:t>erwelet</w:t>
      </w:r>
      <w:proofErr w:type="spellEnd"/>
      <w:r>
        <w:rPr>
          <w:rStyle w:val="Fett"/>
          <w:rFonts w:eastAsiaTheme="majorEastAsia"/>
        </w:rPr>
        <w:t xml:space="preserve"> habe / </w:t>
      </w:r>
      <w:proofErr w:type="spellStart"/>
      <w:r>
        <w:rPr>
          <w:rStyle w:val="Fett"/>
          <w:rFonts w:eastAsiaTheme="majorEastAsia"/>
        </w:rPr>
        <w:t>auff</w:t>
      </w:r>
      <w:proofErr w:type="spellEnd"/>
      <w:r>
        <w:rPr>
          <w:rStyle w:val="Fett"/>
          <w:rFonts w:eastAsiaTheme="majorEastAsia"/>
        </w:rPr>
        <w:t xml:space="preserve"> das </w:t>
      </w:r>
      <w:proofErr w:type="spellStart"/>
      <w:r>
        <w:rPr>
          <w:rStyle w:val="Fett"/>
          <w:rFonts w:eastAsiaTheme="majorEastAsia"/>
        </w:rPr>
        <w:t>jr</w:t>
      </w:r>
      <w:proofErr w:type="spellEnd"/>
      <w:r>
        <w:rPr>
          <w:rStyle w:val="Fett"/>
          <w:rFonts w:eastAsiaTheme="majorEastAsia"/>
        </w:rPr>
        <w:t xml:space="preserve"> wisset und mir </w:t>
      </w:r>
      <w:proofErr w:type="spellStart"/>
      <w:r>
        <w:rPr>
          <w:rStyle w:val="Fett"/>
          <w:rFonts w:eastAsiaTheme="majorEastAsia"/>
        </w:rPr>
        <w:t>glewbet</w:t>
      </w:r>
      <w:proofErr w:type="spellEnd"/>
      <w:r>
        <w:rPr>
          <w:rStyle w:val="Fett"/>
          <w:rFonts w:eastAsiaTheme="majorEastAsia"/>
        </w:rPr>
        <w:t xml:space="preserve"> und verstehet das </w:t>
      </w:r>
      <w:proofErr w:type="spellStart"/>
      <w:r>
        <w:rPr>
          <w:rStyle w:val="Fett"/>
          <w:rFonts w:eastAsiaTheme="majorEastAsia"/>
        </w:rPr>
        <w:t>ichs</w:t>
      </w:r>
      <w:proofErr w:type="spellEnd"/>
      <w:r>
        <w:rPr>
          <w:rStyle w:val="Fett"/>
          <w:rFonts w:eastAsiaTheme="majorEastAsia"/>
        </w:rPr>
        <w:t xml:space="preserve"> bin. Vor mir ist kein Gott gemacht und nach mir wird auch keiner sein. Ich Ich bin der Herr und ist </w:t>
      </w:r>
      <w:proofErr w:type="spellStart"/>
      <w:r>
        <w:rPr>
          <w:rStyle w:val="Fett"/>
          <w:rFonts w:eastAsiaTheme="majorEastAsia"/>
        </w:rPr>
        <w:t>ausser</w:t>
      </w:r>
      <w:proofErr w:type="spellEnd"/>
      <w:r>
        <w:rPr>
          <w:rStyle w:val="Fett"/>
          <w:rFonts w:eastAsiaTheme="majorEastAsia"/>
        </w:rPr>
        <w:t xml:space="preserve"> mir kein Heiland. Ich </w:t>
      </w:r>
      <w:proofErr w:type="spellStart"/>
      <w:r>
        <w:rPr>
          <w:rStyle w:val="Fett"/>
          <w:rFonts w:eastAsiaTheme="majorEastAsia"/>
        </w:rPr>
        <w:t>habs</w:t>
      </w:r>
      <w:proofErr w:type="spellEnd"/>
      <w:r>
        <w:rPr>
          <w:rStyle w:val="Fett"/>
          <w:rFonts w:eastAsiaTheme="majorEastAsia"/>
        </w:rPr>
        <w:t xml:space="preserve"> </w:t>
      </w:r>
      <w:proofErr w:type="spellStart"/>
      <w:r>
        <w:rPr>
          <w:rStyle w:val="Fett"/>
          <w:rFonts w:eastAsiaTheme="majorEastAsia"/>
        </w:rPr>
        <w:t>verkuendiget</w:t>
      </w:r>
      <w:proofErr w:type="spellEnd"/>
      <w:r>
        <w:rPr>
          <w:rStyle w:val="Fett"/>
          <w:rFonts w:eastAsiaTheme="majorEastAsia"/>
        </w:rPr>
        <w:t xml:space="preserve"> und hab euch </w:t>
      </w:r>
      <w:proofErr w:type="spellStart"/>
      <w:r>
        <w:rPr>
          <w:rStyle w:val="Fett"/>
          <w:rFonts w:eastAsiaTheme="majorEastAsia"/>
        </w:rPr>
        <w:t>geholffen</w:t>
      </w:r>
      <w:proofErr w:type="spellEnd"/>
      <w:r>
        <w:rPr>
          <w:rStyle w:val="Fett"/>
          <w:rFonts w:eastAsiaTheme="majorEastAsia"/>
        </w:rPr>
        <w:t xml:space="preserve"> / und </w:t>
      </w:r>
      <w:proofErr w:type="spellStart"/>
      <w:r>
        <w:rPr>
          <w:rStyle w:val="Fett"/>
          <w:rFonts w:eastAsiaTheme="majorEastAsia"/>
        </w:rPr>
        <w:t>habs</w:t>
      </w:r>
      <w:proofErr w:type="spellEnd"/>
      <w:r>
        <w:rPr>
          <w:rStyle w:val="Fett"/>
          <w:rFonts w:eastAsiaTheme="majorEastAsia"/>
        </w:rPr>
        <w:t xml:space="preserve"> euch sagen lassen und ist kein </w:t>
      </w:r>
      <w:proofErr w:type="spellStart"/>
      <w:r>
        <w:rPr>
          <w:rStyle w:val="Fett"/>
          <w:rFonts w:eastAsiaTheme="majorEastAsia"/>
        </w:rPr>
        <w:t>frembder</w:t>
      </w:r>
      <w:proofErr w:type="spellEnd"/>
      <w:r>
        <w:rPr>
          <w:rStyle w:val="Fett"/>
          <w:rFonts w:eastAsiaTheme="majorEastAsia"/>
        </w:rPr>
        <w:t xml:space="preserve"> unter euch. </w:t>
      </w:r>
      <w:proofErr w:type="spellStart"/>
      <w:r>
        <w:rPr>
          <w:rStyle w:val="Fett"/>
          <w:rFonts w:eastAsiaTheme="majorEastAsia"/>
        </w:rPr>
        <w:t>Ir</w:t>
      </w:r>
      <w:proofErr w:type="spellEnd"/>
      <w:r>
        <w:rPr>
          <w:rStyle w:val="Fett"/>
          <w:rFonts w:eastAsiaTheme="majorEastAsia"/>
        </w:rPr>
        <w:t xml:space="preserve"> seit meine zeugen / spricht der Herr / so bin ich Gott. Auch bin ich </w:t>
      </w:r>
      <w:proofErr w:type="spellStart"/>
      <w:r>
        <w:rPr>
          <w:rStyle w:val="Fett"/>
          <w:rFonts w:eastAsiaTheme="majorEastAsia"/>
        </w:rPr>
        <w:t>ehedenn</w:t>
      </w:r>
      <w:proofErr w:type="spellEnd"/>
      <w:r>
        <w:rPr>
          <w:rStyle w:val="Fett"/>
          <w:rFonts w:eastAsiaTheme="majorEastAsia"/>
        </w:rPr>
        <w:t xml:space="preserve"> nie kein tag war und ist niemand der aus meiner </w:t>
      </w:r>
      <w:proofErr w:type="spellStart"/>
      <w:r>
        <w:rPr>
          <w:rStyle w:val="Fett"/>
          <w:rFonts w:eastAsiaTheme="majorEastAsia"/>
        </w:rPr>
        <w:t>hand</w:t>
      </w:r>
      <w:proofErr w:type="spellEnd"/>
      <w:r>
        <w:rPr>
          <w:rStyle w:val="Fett"/>
          <w:rFonts w:eastAsiaTheme="majorEastAsia"/>
        </w:rPr>
        <w:t xml:space="preserve"> erretten </w:t>
      </w:r>
      <w:proofErr w:type="spellStart"/>
      <w:r>
        <w:rPr>
          <w:rStyle w:val="Fett"/>
          <w:rFonts w:eastAsiaTheme="majorEastAsia"/>
        </w:rPr>
        <w:t>kan</w:t>
      </w:r>
      <w:proofErr w:type="spellEnd"/>
      <w:r>
        <w:rPr>
          <w:rStyle w:val="Fett"/>
          <w:rFonts w:eastAsiaTheme="majorEastAsia"/>
        </w:rPr>
        <w:t xml:space="preserve">. Ich </w:t>
      </w:r>
      <w:proofErr w:type="spellStart"/>
      <w:r>
        <w:rPr>
          <w:rStyle w:val="Fett"/>
          <w:rFonts w:eastAsiaTheme="majorEastAsia"/>
        </w:rPr>
        <w:t>wircke</w:t>
      </w:r>
      <w:proofErr w:type="spellEnd"/>
      <w:r>
        <w:rPr>
          <w:rStyle w:val="Fett"/>
          <w:rFonts w:eastAsiaTheme="majorEastAsia"/>
        </w:rPr>
        <w:t xml:space="preserve"> wer </w:t>
      </w:r>
      <w:proofErr w:type="spellStart"/>
      <w:r>
        <w:rPr>
          <w:rStyle w:val="Fett"/>
          <w:rFonts w:eastAsiaTheme="majorEastAsia"/>
        </w:rPr>
        <w:t>wils</w:t>
      </w:r>
      <w:proofErr w:type="spellEnd"/>
      <w:r>
        <w:rPr>
          <w:rStyle w:val="Fett"/>
          <w:rFonts w:eastAsiaTheme="majorEastAsia"/>
        </w:rPr>
        <w:t xml:space="preserve"> abwenden?</w:t>
      </w:r>
      <w:r>
        <w:t xml:space="preserve"> </w:t>
      </w:r>
    </w:p>
    <w:p w14:paraId="41EDCD51" w14:textId="77777777" w:rsidR="00DD44BB" w:rsidRDefault="00DD44BB" w:rsidP="00DD44BB">
      <w:pPr>
        <w:pStyle w:val="StandardWeb"/>
      </w:pPr>
      <w:r>
        <w:t xml:space="preserve">Aus </w:t>
      </w:r>
      <w:proofErr w:type="spellStart"/>
      <w:r>
        <w:t>disem</w:t>
      </w:r>
      <w:proofErr w:type="spellEnd"/>
      <w:r>
        <w:t xml:space="preserve"> andern teil last uns zwo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Erstlich </w:t>
      </w:r>
    </w:p>
    <w:p w14:paraId="5AEA6781" w14:textId="77777777" w:rsidR="00DD44BB" w:rsidRDefault="00DD44BB" w:rsidP="00DD44BB">
      <w:pPr>
        <w:pStyle w:val="berschrift3"/>
      </w:pPr>
      <w:r>
        <w:t xml:space="preserve">Wie er der Juden und Heiden </w:t>
      </w:r>
      <w:proofErr w:type="spellStart"/>
      <w:r>
        <w:t>abgoettereie</w:t>
      </w:r>
      <w:proofErr w:type="spellEnd"/>
      <w:r>
        <w:t xml:space="preserve"> richtet: und CHRISTI Gottheit allein </w:t>
      </w:r>
      <w:proofErr w:type="spellStart"/>
      <w:r>
        <w:t>erhoehet</w:t>
      </w:r>
      <w:proofErr w:type="spellEnd"/>
      <w:r>
        <w:t xml:space="preserve"> mit </w:t>
      </w:r>
      <w:proofErr w:type="spellStart"/>
      <w:r>
        <w:t>zeugnissen</w:t>
      </w:r>
      <w:proofErr w:type="spellEnd"/>
      <w:r>
        <w:t xml:space="preserve"> aller heiligen.</w:t>
      </w:r>
    </w:p>
    <w:p w14:paraId="6D9199DA" w14:textId="77777777" w:rsidR="00DD44BB" w:rsidRDefault="00DD44BB" w:rsidP="00DD44BB">
      <w:pPr>
        <w:pStyle w:val="StandardWeb"/>
      </w:pPr>
      <w:r>
        <w:t xml:space="preserve">Das blinde </w:t>
      </w:r>
      <w:proofErr w:type="spellStart"/>
      <w:r>
        <w:t>volck</w:t>
      </w:r>
      <w:proofErr w:type="spellEnd"/>
      <w:r>
        <w:t xml:space="preserve"> und alle Heiden sind eines in der </w:t>
      </w:r>
      <w:proofErr w:type="spellStart"/>
      <w:r>
        <w:t>abgoettereie</w:t>
      </w:r>
      <w:proofErr w:type="spellEnd"/>
      <w:r>
        <w:t xml:space="preserve">: die gottlosen Juden sind blind Esa. 6. die Heiden on Gott in der </w:t>
      </w:r>
      <w:proofErr w:type="spellStart"/>
      <w:r>
        <w:t>welt</w:t>
      </w:r>
      <w:proofErr w:type="spellEnd"/>
      <w:r>
        <w:t xml:space="preserve"> Eph. 2. </w:t>
      </w:r>
      <w:proofErr w:type="spellStart"/>
      <w:r>
        <w:t>Erfur</w:t>
      </w:r>
      <w:proofErr w:type="spellEnd"/>
      <w:r>
        <w:t xml:space="preserve"> </w:t>
      </w:r>
      <w:proofErr w:type="spellStart"/>
      <w:r>
        <w:t>tretten</w:t>
      </w:r>
      <w:proofErr w:type="spellEnd"/>
      <w:r>
        <w:t xml:space="preserve"> lassen / </w:t>
      </w:r>
      <w:proofErr w:type="spellStart"/>
      <w:r>
        <w:t>heist</w:t>
      </w:r>
      <w:proofErr w:type="spellEnd"/>
      <w:r>
        <w:t xml:space="preserve"> die gottlosen Juden und Heiden von Gottseligen nach der </w:t>
      </w:r>
      <w:proofErr w:type="spellStart"/>
      <w:r>
        <w:t>Schrifft</w:t>
      </w:r>
      <w:proofErr w:type="spellEnd"/>
      <w:r>
        <w:t xml:space="preserve"> </w:t>
      </w:r>
      <w:proofErr w:type="spellStart"/>
      <w:r>
        <w:t>gericht</w:t>
      </w:r>
      <w:proofErr w:type="spellEnd"/>
      <w:r>
        <w:t xml:space="preserve"> werden sollen. Wie nicht </w:t>
      </w:r>
      <w:proofErr w:type="spellStart"/>
      <w:r>
        <w:t>konnen</w:t>
      </w:r>
      <w:proofErr w:type="spellEnd"/>
      <w:r>
        <w:t xml:space="preserve"> vorhin </w:t>
      </w:r>
      <w:proofErr w:type="spellStart"/>
      <w:r>
        <w:t>hoeren</w:t>
      </w:r>
      <w:proofErr w:type="spellEnd"/>
      <w:r>
        <w:t xml:space="preserve"> lassen was </w:t>
      </w:r>
      <w:proofErr w:type="spellStart"/>
      <w:r>
        <w:t>gescheen</w:t>
      </w:r>
      <w:proofErr w:type="spellEnd"/>
      <w:r>
        <w:t xml:space="preserve"> </w:t>
      </w:r>
      <w:proofErr w:type="spellStart"/>
      <w:r>
        <w:t>sol</w:t>
      </w:r>
      <w:proofErr w:type="spellEnd"/>
      <w:r>
        <w:t xml:space="preserve"> / die Heiden nicht so weissagen </w:t>
      </w:r>
      <w:proofErr w:type="spellStart"/>
      <w:r>
        <w:t>konnen</w:t>
      </w:r>
      <w:proofErr w:type="spellEnd"/>
      <w:r>
        <w:t xml:space="preserve"> von </w:t>
      </w:r>
      <w:proofErr w:type="spellStart"/>
      <w:r>
        <w:t>kunfftigen</w:t>
      </w:r>
      <w:proofErr w:type="spellEnd"/>
      <w:r>
        <w:t xml:space="preserve"> dingen </w:t>
      </w:r>
      <w:proofErr w:type="spellStart"/>
      <w:r>
        <w:t>ewigeselickeit</w:t>
      </w:r>
      <w:proofErr w:type="spellEnd"/>
      <w:r>
        <w:t xml:space="preserve"> betreffend als die Juden: also </w:t>
      </w:r>
      <w:proofErr w:type="spellStart"/>
      <w:r>
        <w:t>heist</w:t>
      </w:r>
      <w:proofErr w:type="spellEnd"/>
      <w:r>
        <w:t xml:space="preserve"> keine zeugen darstellen </w:t>
      </w:r>
      <w:proofErr w:type="spellStart"/>
      <w:r>
        <w:t>konnen</w:t>
      </w:r>
      <w:proofErr w:type="spellEnd"/>
      <w:r>
        <w:t xml:space="preserve"> damit man beweisen </w:t>
      </w:r>
      <w:proofErr w:type="spellStart"/>
      <w:r>
        <w:t>konne</w:t>
      </w:r>
      <w:proofErr w:type="spellEnd"/>
      <w:r>
        <w:t xml:space="preserve"> es </w:t>
      </w:r>
      <w:proofErr w:type="spellStart"/>
      <w:r>
        <w:t>seie</w:t>
      </w:r>
      <w:proofErr w:type="spellEnd"/>
      <w:r>
        <w:t xml:space="preserve"> die </w:t>
      </w:r>
      <w:proofErr w:type="spellStart"/>
      <w:r>
        <w:t>warheit</w:t>
      </w:r>
      <w:proofErr w:type="spellEnd"/>
      <w:r>
        <w:t xml:space="preserve"> / die Heiden nicht </w:t>
      </w:r>
      <w:proofErr w:type="spellStart"/>
      <w:r>
        <w:t>warmachen</w:t>
      </w:r>
      <w:proofErr w:type="spellEnd"/>
      <w:r>
        <w:t xml:space="preserve"> </w:t>
      </w:r>
      <w:proofErr w:type="spellStart"/>
      <w:r>
        <w:t>konnen</w:t>
      </w:r>
      <w:proofErr w:type="spellEnd"/>
      <w:r>
        <w:t xml:space="preserve"> mit allen </w:t>
      </w:r>
      <w:proofErr w:type="spellStart"/>
      <w:r>
        <w:t>Buechern</w:t>
      </w:r>
      <w:proofErr w:type="spellEnd"/>
      <w:r>
        <w:t xml:space="preserve"> </w:t>
      </w:r>
      <w:proofErr w:type="spellStart"/>
      <w:r>
        <w:t>geschichten</w:t>
      </w:r>
      <w:proofErr w:type="spellEnd"/>
      <w:r>
        <w:t xml:space="preserve"> </w:t>
      </w:r>
      <w:proofErr w:type="spellStart"/>
      <w:r>
        <w:t>exempeln</w:t>
      </w:r>
      <w:proofErr w:type="spellEnd"/>
      <w:r>
        <w:t xml:space="preserve"> / das </w:t>
      </w:r>
      <w:proofErr w:type="spellStart"/>
      <w:r>
        <w:t>jre</w:t>
      </w:r>
      <w:proofErr w:type="spellEnd"/>
      <w:r>
        <w:t xml:space="preserve"> </w:t>
      </w:r>
      <w:proofErr w:type="spellStart"/>
      <w:r>
        <w:t>goetter</w:t>
      </w:r>
      <w:proofErr w:type="spellEnd"/>
      <w:r>
        <w:t xml:space="preserve"> </w:t>
      </w:r>
      <w:proofErr w:type="spellStart"/>
      <w:r>
        <w:t>vorundallwissend</w:t>
      </w:r>
      <w:proofErr w:type="spellEnd"/>
      <w:r>
        <w:t xml:space="preserve"> seien wie CHRISTUS. So </w:t>
      </w:r>
      <w:proofErr w:type="spellStart"/>
      <w:r>
        <w:t>keret</w:t>
      </w:r>
      <w:proofErr w:type="spellEnd"/>
      <w:r>
        <w:t xml:space="preserve"> er sich mit </w:t>
      </w:r>
      <w:proofErr w:type="spellStart"/>
      <w:r>
        <w:t>disen</w:t>
      </w:r>
      <w:proofErr w:type="spellEnd"/>
      <w:r>
        <w:t xml:space="preserve"> </w:t>
      </w:r>
      <w:proofErr w:type="spellStart"/>
      <w:r>
        <w:t>wortten</w:t>
      </w:r>
      <w:proofErr w:type="spellEnd"/>
      <w:r>
        <w:t xml:space="preserve"> (las </w:t>
      </w:r>
      <w:proofErr w:type="spellStart"/>
      <w:r>
        <w:t>erfurtretten</w:t>
      </w:r>
      <w:proofErr w:type="spellEnd"/>
      <w:r>
        <w:t xml:space="preserve"> das blinde </w:t>
      </w:r>
      <w:proofErr w:type="spellStart"/>
      <w:r>
        <w:t>volck</w:t>
      </w:r>
      <w:proofErr w:type="spellEnd"/>
      <w:r>
        <w:t xml:space="preserve"> welches doch </w:t>
      </w:r>
      <w:proofErr w:type="spellStart"/>
      <w:r>
        <w:t>augen</w:t>
      </w:r>
      <w:proofErr w:type="spellEnd"/>
      <w:r>
        <w:t xml:space="preserve"> hat und die tauben so doch </w:t>
      </w:r>
      <w:proofErr w:type="spellStart"/>
      <w:r>
        <w:t>ohren</w:t>
      </w:r>
      <w:proofErr w:type="spellEnd"/>
      <w:r>
        <w:t xml:space="preserve"> haben / las alle Heiden </w:t>
      </w:r>
      <w:proofErr w:type="spellStart"/>
      <w:r>
        <w:t>zusamen</w:t>
      </w:r>
      <w:proofErr w:type="spellEnd"/>
      <w:r>
        <w:t xml:space="preserve"> und sich die </w:t>
      </w:r>
      <w:proofErr w:type="spellStart"/>
      <w:r>
        <w:t>voelcker</w:t>
      </w:r>
      <w:proofErr w:type="spellEnd"/>
      <w:r>
        <w:t xml:space="preserve"> </w:t>
      </w:r>
      <w:proofErr w:type="spellStart"/>
      <w:r>
        <w:t>versamlen</w:t>
      </w:r>
      <w:proofErr w:type="spellEnd"/>
      <w:r>
        <w:t xml:space="preserve"> welcher ist unter </w:t>
      </w:r>
      <w:proofErr w:type="spellStart"/>
      <w:r>
        <w:t>jnen</w:t>
      </w:r>
      <w:proofErr w:type="spellEnd"/>
      <w:r>
        <w:t xml:space="preserve"> der </w:t>
      </w:r>
      <w:proofErr w:type="spellStart"/>
      <w:r>
        <w:t>solchs</w:t>
      </w:r>
      <w:proofErr w:type="spellEnd"/>
      <w:r>
        <w:t xml:space="preserve"> </w:t>
      </w:r>
      <w:proofErr w:type="spellStart"/>
      <w:r>
        <w:t>verkuendigen</w:t>
      </w:r>
      <w:proofErr w:type="spellEnd"/>
      <w:r>
        <w:t xml:space="preserve"> </w:t>
      </w:r>
      <w:proofErr w:type="spellStart"/>
      <w:r>
        <w:t>muege</w:t>
      </w:r>
      <w:proofErr w:type="spellEnd"/>
      <w:r>
        <w:t xml:space="preserve"> und uns </w:t>
      </w:r>
      <w:proofErr w:type="spellStart"/>
      <w:r>
        <w:t>hoeren</w:t>
      </w:r>
      <w:proofErr w:type="spellEnd"/>
      <w:r>
        <w:t xml:space="preserve"> lassen vorhin was </w:t>
      </w:r>
      <w:proofErr w:type="spellStart"/>
      <w:r>
        <w:t>gescheen</w:t>
      </w:r>
      <w:proofErr w:type="spellEnd"/>
      <w:r>
        <w:t xml:space="preserve"> </w:t>
      </w:r>
      <w:proofErr w:type="spellStart"/>
      <w:r>
        <w:t>sol</w:t>
      </w:r>
      <w:proofErr w:type="spellEnd"/>
      <w:r>
        <w:t xml:space="preserve">: las sie </w:t>
      </w:r>
      <w:proofErr w:type="spellStart"/>
      <w:r>
        <w:t>jre</w:t>
      </w:r>
      <w:proofErr w:type="spellEnd"/>
      <w:r>
        <w:t xml:space="preserve"> zeugen darstellen und beweisen so wird </w:t>
      </w:r>
      <w:proofErr w:type="spellStart"/>
      <w:r>
        <w:t>mans</w:t>
      </w:r>
      <w:proofErr w:type="spellEnd"/>
      <w:r>
        <w:t xml:space="preserve"> </w:t>
      </w:r>
      <w:proofErr w:type="spellStart"/>
      <w:r>
        <w:t>hoeren</w:t>
      </w:r>
      <w:proofErr w:type="spellEnd"/>
      <w:r>
        <w:t xml:space="preserve"> und sagen / es ist die </w:t>
      </w:r>
      <w:proofErr w:type="spellStart"/>
      <w:r>
        <w:t>warheit</w:t>
      </w:r>
      <w:proofErr w:type="spellEnd"/>
      <w:r>
        <w:t xml:space="preserve">) zu den gottseligen Juden und spricht / sie sollen frisch alle Heidnische Juden und </w:t>
      </w:r>
      <w:proofErr w:type="spellStart"/>
      <w:r>
        <w:t>Juedische</w:t>
      </w:r>
      <w:proofErr w:type="spellEnd"/>
      <w:r>
        <w:t xml:space="preserve"> Heiden nach der </w:t>
      </w:r>
      <w:proofErr w:type="spellStart"/>
      <w:r>
        <w:t>Schrifft</w:t>
      </w:r>
      <w:proofErr w:type="spellEnd"/>
      <w:r>
        <w:t xml:space="preserve"> richten / und sie mit dem </w:t>
      </w:r>
      <w:proofErr w:type="spellStart"/>
      <w:r>
        <w:t>Wortt</w:t>
      </w:r>
      <w:proofErr w:type="spellEnd"/>
      <w:r>
        <w:t xml:space="preserve"> dringen </w:t>
      </w:r>
      <w:proofErr w:type="spellStart"/>
      <w:r>
        <w:t>zubeweisen</w:t>
      </w:r>
      <w:proofErr w:type="spellEnd"/>
      <w:r>
        <w:t xml:space="preserve"> / das </w:t>
      </w:r>
      <w:proofErr w:type="spellStart"/>
      <w:r>
        <w:t>jre</w:t>
      </w:r>
      <w:proofErr w:type="spellEnd"/>
      <w:r>
        <w:t xml:space="preserve"> lose </w:t>
      </w:r>
      <w:proofErr w:type="spellStart"/>
      <w:r>
        <w:t>goetter</w:t>
      </w:r>
      <w:proofErr w:type="spellEnd"/>
      <w:r>
        <w:t xml:space="preserve"> </w:t>
      </w:r>
      <w:proofErr w:type="spellStart"/>
      <w:r>
        <w:t>Allmechtig</w:t>
      </w:r>
      <w:proofErr w:type="spellEnd"/>
      <w:r>
        <w:t xml:space="preserve"> seien wie CHRISTUS / Summa / mit allen </w:t>
      </w:r>
      <w:proofErr w:type="spellStart"/>
      <w:r>
        <w:t>jren</w:t>
      </w:r>
      <w:proofErr w:type="spellEnd"/>
      <w:r>
        <w:t xml:space="preserve"> </w:t>
      </w:r>
      <w:proofErr w:type="spellStart"/>
      <w:r>
        <w:t>geschichten</w:t>
      </w:r>
      <w:proofErr w:type="spellEnd"/>
      <w:r>
        <w:t xml:space="preserve"> und </w:t>
      </w:r>
      <w:proofErr w:type="spellStart"/>
      <w:r>
        <w:t>Buechern</w:t>
      </w:r>
      <w:proofErr w:type="spellEnd"/>
      <w:r>
        <w:t xml:space="preserve"> </w:t>
      </w:r>
      <w:proofErr w:type="spellStart"/>
      <w:r>
        <w:t>konnen</w:t>
      </w:r>
      <w:proofErr w:type="spellEnd"/>
      <w:r>
        <w:t xml:space="preserve"> sie nicht bezeugen das </w:t>
      </w:r>
      <w:proofErr w:type="spellStart"/>
      <w:r>
        <w:t>jre</w:t>
      </w:r>
      <w:proofErr w:type="spellEnd"/>
      <w:r>
        <w:t xml:space="preserve"> </w:t>
      </w:r>
      <w:proofErr w:type="spellStart"/>
      <w:r>
        <w:t>goetter</w:t>
      </w:r>
      <w:proofErr w:type="spellEnd"/>
      <w:r>
        <w:t xml:space="preserve"> und </w:t>
      </w:r>
      <w:proofErr w:type="spellStart"/>
      <w:r>
        <w:t>pfaffe</w:t>
      </w:r>
      <w:proofErr w:type="spellEnd"/>
      <w:r>
        <w:t xml:space="preserve"> so weissagen </w:t>
      </w:r>
      <w:proofErr w:type="spellStart"/>
      <w:r>
        <w:t>konnen</w:t>
      </w:r>
      <w:proofErr w:type="spellEnd"/>
      <w:r>
        <w:t xml:space="preserve"> von </w:t>
      </w:r>
      <w:proofErr w:type="spellStart"/>
      <w:r>
        <w:t>kunfftigen</w:t>
      </w:r>
      <w:proofErr w:type="spellEnd"/>
      <w:r>
        <w:t xml:space="preserve"> dingen die </w:t>
      </w:r>
      <w:proofErr w:type="spellStart"/>
      <w:r>
        <w:t>gescheen</w:t>
      </w:r>
      <w:proofErr w:type="spellEnd"/>
      <w:r>
        <w:t xml:space="preserve"> sind oder noch </w:t>
      </w:r>
      <w:proofErr w:type="spellStart"/>
      <w:r>
        <w:t>gescheen</w:t>
      </w:r>
      <w:proofErr w:type="spellEnd"/>
      <w:r>
        <w:t xml:space="preserve"> sollen / als ich zuvor </w:t>
      </w:r>
      <w:proofErr w:type="spellStart"/>
      <w:r>
        <w:t>geweissaget</w:t>
      </w:r>
      <w:proofErr w:type="spellEnd"/>
      <w:r>
        <w:t xml:space="preserve"> das nu </w:t>
      </w:r>
      <w:proofErr w:type="spellStart"/>
      <w:r>
        <w:t>gescheen</w:t>
      </w:r>
      <w:proofErr w:type="spellEnd"/>
      <w:r>
        <w:t xml:space="preserve"> und noch weissage das </w:t>
      </w:r>
      <w:proofErr w:type="spellStart"/>
      <w:r>
        <w:t>gescheen</w:t>
      </w:r>
      <w:proofErr w:type="spellEnd"/>
      <w:r>
        <w:t xml:space="preserve"> wird. Nu </w:t>
      </w:r>
    </w:p>
    <w:p w14:paraId="05C81FCF" w14:textId="77777777" w:rsidR="00DD44BB" w:rsidRDefault="00DD44BB" w:rsidP="00DD44BB">
      <w:pPr>
        <w:pStyle w:val="berschrift3"/>
      </w:pPr>
      <w:r>
        <w:t xml:space="preserve">Von dem </w:t>
      </w:r>
      <w:proofErr w:type="spellStart"/>
      <w:r>
        <w:t>zeugnis</w:t>
      </w:r>
      <w:proofErr w:type="spellEnd"/>
      <w:r>
        <w:t xml:space="preserve"> und der </w:t>
      </w:r>
      <w:proofErr w:type="spellStart"/>
      <w:r>
        <w:t>beschreibung</w:t>
      </w:r>
      <w:proofErr w:type="spellEnd"/>
      <w:r>
        <w:t xml:space="preserve"> der </w:t>
      </w:r>
      <w:proofErr w:type="spellStart"/>
      <w:r>
        <w:t>Allmechtigen</w:t>
      </w:r>
      <w:proofErr w:type="spellEnd"/>
      <w:r>
        <w:t xml:space="preserve"> Gottheit JESU CHRISTI.</w:t>
      </w:r>
    </w:p>
    <w:p w14:paraId="6978F2FB" w14:textId="77777777" w:rsidR="00DD44BB" w:rsidRDefault="00DD44BB" w:rsidP="00DD44BB">
      <w:pPr>
        <w:pStyle w:val="StandardWeb"/>
      </w:pPr>
      <w:r>
        <w:t xml:space="preserve">Die Juden nennet CHRISTUS zeugen seiner </w:t>
      </w:r>
      <w:proofErr w:type="spellStart"/>
      <w:r>
        <w:t>Gottlichen</w:t>
      </w:r>
      <w:proofErr w:type="spellEnd"/>
      <w:r>
        <w:t xml:space="preserve"> </w:t>
      </w:r>
      <w:proofErr w:type="spellStart"/>
      <w:r>
        <w:t>Maiestet</w:t>
      </w:r>
      <w:proofErr w:type="spellEnd"/>
      <w:r>
        <w:t xml:space="preserve"> / weil </w:t>
      </w:r>
      <w:proofErr w:type="spellStart"/>
      <w:r>
        <w:t>jnen</w:t>
      </w:r>
      <w:proofErr w:type="spellEnd"/>
      <w:r>
        <w:t xml:space="preserve"> Gottes </w:t>
      </w:r>
      <w:proofErr w:type="spellStart"/>
      <w:r>
        <w:t>geheimnis</w:t>
      </w:r>
      <w:proofErr w:type="spellEnd"/>
      <w:r>
        <w:t xml:space="preserve"> vor allen </w:t>
      </w:r>
      <w:proofErr w:type="spellStart"/>
      <w:r>
        <w:t>voelckern</w:t>
      </w:r>
      <w:proofErr w:type="spellEnd"/>
      <w:r>
        <w:t xml:space="preserve"> unterm </w:t>
      </w:r>
      <w:proofErr w:type="spellStart"/>
      <w:r>
        <w:t>Himel</w:t>
      </w:r>
      <w:proofErr w:type="spellEnd"/>
      <w:r>
        <w:t xml:space="preserve"> </w:t>
      </w:r>
      <w:proofErr w:type="spellStart"/>
      <w:r>
        <w:t>vertrawet</w:t>
      </w:r>
      <w:proofErr w:type="spellEnd"/>
      <w:r>
        <w:t xml:space="preserve"> Ro. 3. Seinen </w:t>
      </w:r>
      <w:proofErr w:type="spellStart"/>
      <w:r>
        <w:t>erweleten</w:t>
      </w:r>
      <w:proofErr w:type="spellEnd"/>
      <w:r>
        <w:t xml:space="preserve"> </w:t>
      </w:r>
      <w:proofErr w:type="spellStart"/>
      <w:r>
        <w:t>knecht</w:t>
      </w:r>
      <w:proofErr w:type="spellEnd"/>
      <w:r>
        <w:t xml:space="preserve"> nennet er eben </w:t>
      </w:r>
      <w:proofErr w:type="spellStart"/>
      <w:r>
        <w:t>dasselb</w:t>
      </w:r>
      <w:proofErr w:type="spellEnd"/>
      <w:r>
        <w:t xml:space="preserve"> </w:t>
      </w:r>
      <w:proofErr w:type="spellStart"/>
      <w:r>
        <w:t>volck</w:t>
      </w:r>
      <w:proofErr w:type="spellEnd"/>
      <w:r>
        <w:t xml:space="preserve"> Israel / weil die Juden von Gott dazu </w:t>
      </w:r>
      <w:proofErr w:type="spellStart"/>
      <w:r>
        <w:t>beruffen</w:t>
      </w:r>
      <w:proofErr w:type="spellEnd"/>
      <w:r>
        <w:t xml:space="preserve"> das sie von Gott zeugen sein </w:t>
      </w:r>
      <w:proofErr w:type="spellStart"/>
      <w:r>
        <w:t>gesetz</w:t>
      </w:r>
      <w:proofErr w:type="spellEnd"/>
      <w:r>
        <w:t xml:space="preserve"> und Evangelion bis </w:t>
      </w:r>
      <w:proofErr w:type="spellStart"/>
      <w:r>
        <w:t>auff</w:t>
      </w:r>
      <w:proofErr w:type="spellEnd"/>
      <w:r>
        <w:t xml:space="preserve"> CHRISTUM </w:t>
      </w:r>
      <w:proofErr w:type="spellStart"/>
      <w:r>
        <w:t>bewaren</w:t>
      </w:r>
      <w:proofErr w:type="spellEnd"/>
      <w:r>
        <w:t xml:space="preserve"> </w:t>
      </w:r>
      <w:proofErr w:type="spellStart"/>
      <w:r>
        <w:t>leren</w:t>
      </w:r>
      <w:proofErr w:type="spellEnd"/>
      <w:r>
        <w:t xml:space="preserve"> erhalten/ als </w:t>
      </w:r>
      <w:proofErr w:type="spellStart"/>
      <w:r>
        <w:t>Psal</w:t>
      </w:r>
      <w:proofErr w:type="spellEnd"/>
      <w:r>
        <w:t xml:space="preserve">. 147. auch von </w:t>
      </w:r>
      <w:proofErr w:type="spellStart"/>
      <w:r>
        <w:t>jnen</w:t>
      </w:r>
      <w:proofErr w:type="spellEnd"/>
      <w:r>
        <w:t xml:space="preserve"> </w:t>
      </w:r>
      <w:proofErr w:type="spellStart"/>
      <w:r>
        <w:t>rhuemet</w:t>
      </w:r>
      <w:proofErr w:type="spellEnd"/>
      <w:r>
        <w:t xml:space="preserve">.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jr</w:t>
      </w:r>
      <w:proofErr w:type="spellEnd"/>
      <w:r>
        <w:t xml:space="preserve"> aber seit meine zeugen und mein </w:t>
      </w:r>
      <w:proofErr w:type="spellStart"/>
      <w:r>
        <w:t>knecht</w:t>
      </w:r>
      <w:proofErr w:type="spellEnd"/>
      <w:r>
        <w:t xml:space="preserve"> den ich </w:t>
      </w:r>
      <w:proofErr w:type="spellStart"/>
      <w:r>
        <w:t>erwelet</w:t>
      </w:r>
      <w:proofErr w:type="spellEnd"/>
      <w:r>
        <w:t xml:space="preserve"> habe / das </w:t>
      </w:r>
      <w:proofErr w:type="spellStart"/>
      <w:r>
        <w:t>jr</w:t>
      </w:r>
      <w:proofErr w:type="spellEnd"/>
      <w:r>
        <w:t xml:space="preserve"> wisset und </w:t>
      </w:r>
      <w:proofErr w:type="spellStart"/>
      <w:r>
        <w:t>glewbet</w:t>
      </w:r>
      <w:proofErr w:type="spellEnd"/>
      <w:r>
        <w:t xml:space="preserve"> und verstehet das </w:t>
      </w:r>
      <w:proofErr w:type="spellStart"/>
      <w:r>
        <w:t>ichs</w:t>
      </w:r>
      <w:proofErr w:type="spellEnd"/>
      <w:r>
        <w:t xml:space="preserve"> bin) alle Patriarchen / Propheten / Apostel / Christen </w:t>
      </w:r>
      <w:proofErr w:type="spellStart"/>
      <w:r>
        <w:t>zuzeugen</w:t>
      </w:r>
      <w:proofErr w:type="spellEnd"/>
      <w:r>
        <w:t xml:space="preserve"> nehmen seiner </w:t>
      </w:r>
      <w:proofErr w:type="spellStart"/>
      <w:r>
        <w:t>Gottlichen</w:t>
      </w:r>
      <w:proofErr w:type="spellEnd"/>
      <w:r>
        <w:t xml:space="preserve"> </w:t>
      </w:r>
      <w:proofErr w:type="spellStart"/>
      <w:r>
        <w:t>Maiestet</w:t>
      </w:r>
      <w:proofErr w:type="spellEnd"/>
      <w:r>
        <w:t xml:space="preserve"> </w:t>
      </w:r>
      <w:proofErr w:type="spellStart"/>
      <w:r>
        <w:t>auff</w:t>
      </w:r>
      <w:proofErr w:type="spellEnd"/>
      <w:r>
        <w:t xml:space="preserve"> erden / als die allein auch wissen aus Gottes </w:t>
      </w:r>
      <w:proofErr w:type="spellStart"/>
      <w:r>
        <w:t>Wortt</w:t>
      </w:r>
      <w:proofErr w:type="spellEnd"/>
      <w:r>
        <w:t xml:space="preserve"> von CHRISTO </w:t>
      </w:r>
      <w:proofErr w:type="spellStart"/>
      <w:r>
        <w:t>Gottlicher</w:t>
      </w:r>
      <w:proofErr w:type="spellEnd"/>
      <w:r>
        <w:t xml:space="preserve"> </w:t>
      </w:r>
      <w:proofErr w:type="spellStart"/>
      <w:r>
        <w:t>Maiestet</w:t>
      </w:r>
      <w:proofErr w:type="spellEnd"/>
      <w:r>
        <w:t xml:space="preserve"> zureden und schreiben: Welches in keinen </w:t>
      </w:r>
      <w:proofErr w:type="spellStart"/>
      <w:r>
        <w:t>Buechern</w:t>
      </w:r>
      <w:proofErr w:type="spellEnd"/>
      <w:r>
        <w:t xml:space="preserve"> der Heiden so beschrieben als in Mose und allen Propheten: daher auch Paulus die Heiden nennet </w:t>
      </w:r>
      <w:proofErr w:type="spellStart"/>
      <w:r>
        <w:t>frembde</w:t>
      </w:r>
      <w:proofErr w:type="spellEnd"/>
      <w:r>
        <w:t xml:space="preserve"> von Testamenten Israels. Nu </w:t>
      </w:r>
    </w:p>
    <w:p w14:paraId="600E7C85" w14:textId="77777777" w:rsidR="00DD44BB" w:rsidRDefault="00DD44BB" w:rsidP="00DD44BB">
      <w:pPr>
        <w:pStyle w:val="berschrift3"/>
      </w:pPr>
      <w:r>
        <w:t xml:space="preserve">Wie CHRISTUS seine Gottheit beweiset und beschreibet wider die </w:t>
      </w:r>
      <w:proofErr w:type="spellStart"/>
      <w:r>
        <w:t>abgoetter</w:t>
      </w:r>
      <w:proofErr w:type="spellEnd"/>
      <w:r>
        <w:t>.</w:t>
      </w:r>
    </w:p>
    <w:p w14:paraId="26CBE564" w14:textId="77777777" w:rsidR="00DD44BB" w:rsidRDefault="00DD44BB" w:rsidP="00DD44BB">
      <w:pPr>
        <w:pStyle w:val="StandardWeb"/>
      </w:pPr>
      <w:r>
        <w:t xml:space="preserve">Vor mir ist kein Gott gemacht und nach mir wird auch keiner sein: </w:t>
      </w:r>
      <w:proofErr w:type="spellStart"/>
      <w:r>
        <w:t>wil</w:t>
      </w:r>
      <w:proofErr w:type="spellEnd"/>
      <w:r>
        <w:t xml:space="preserve"> sagen (als Paulus Roma. 9.) Das er ein </w:t>
      </w:r>
      <w:proofErr w:type="spellStart"/>
      <w:r>
        <w:t>gebenedeieter</w:t>
      </w:r>
      <w:proofErr w:type="spellEnd"/>
      <w:r>
        <w:t xml:space="preserve"> Gott </w:t>
      </w:r>
      <w:proofErr w:type="spellStart"/>
      <w:r>
        <w:t>seie</w:t>
      </w:r>
      <w:proofErr w:type="spellEnd"/>
      <w:r>
        <w:t xml:space="preserve"> von </w:t>
      </w:r>
      <w:proofErr w:type="spellStart"/>
      <w:r>
        <w:t>ewickeit</w:t>
      </w:r>
      <w:proofErr w:type="spellEnd"/>
      <w:r>
        <w:t xml:space="preserve"> zu </w:t>
      </w:r>
      <w:proofErr w:type="spellStart"/>
      <w:r>
        <w:t>ewickeit</w:t>
      </w:r>
      <w:proofErr w:type="spellEnd"/>
      <w:r>
        <w:t xml:space="preserve">. </w:t>
      </w:r>
    </w:p>
    <w:p w14:paraId="772BF675" w14:textId="77777777" w:rsidR="00DD44BB" w:rsidRDefault="00DD44BB" w:rsidP="00DD44BB">
      <w:pPr>
        <w:pStyle w:val="StandardWeb"/>
      </w:pPr>
      <w:r>
        <w:t xml:space="preserve">2. </w:t>
      </w:r>
      <w:r>
        <w:br/>
        <w:t xml:space="preserve">Ich bin der Herr und </w:t>
      </w:r>
      <w:proofErr w:type="spellStart"/>
      <w:r>
        <w:t>ausser</w:t>
      </w:r>
      <w:proofErr w:type="spellEnd"/>
      <w:r>
        <w:t xml:space="preserve"> mir ist kein Heiland: </w:t>
      </w:r>
      <w:proofErr w:type="spellStart"/>
      <w:r>
        <w:t>wil</w:t>
      </w:r>
      <w:proofErr w:type="spellEnd"/>
      <w:r>
        <w:t xml:space="preserve"> anzeigen / das Gott nirgend </w:t>
      </w:r>
      <w:proofErr w:type="spellStart"/>
      <w:r>
        <w:t>wone</w:t>
      </w:r>
      <w:proofErr w:type="spellEnd"/>
      <w:r>
        <w:t xml:space="preserve"> denn in CHRISTO / und das alleine durch </w:t>
      </w:r>
      <w:proofErr w:type="spellStart"/>
      <w:r>
        <w:t>jn</w:t>
      </w:r>
      <w:proofErr w:type="spellEnd"/>
      <w:r>
        <w:t xml:space="preserve"> alles in </w:t>
      </w:r>
      <w:proofErr w:type="spellStart"/>
      <w:r>
        <w:t>Himel</w:t>
      </w:r>
      <w:proofErr w:type="spellEnd"/>
      <w:r>
        <w:t xml:space="preserve"> und Erden </w:t>
      </w:r>
      <w:proofErr w:type="spellStart"/>
      <w:r>
        <w:t>versuenet</w:t>
      </w:r>
      <w:proofErr w:type="spellEnd"/>
      <w:r>
        <w:t xml:space="preserve"> werde / Col. 2. </w:t>
      </w:r>
    </w:p>
    <w:p w14:paraId="6C9ACB21" w14:textId="77777777" w:rsidR="00DD44BB" w:rsidRDefault="00DD44BB" w:rsidP="00DD44BB">
      <w:pPr>
        <w:pStyle w:val="StandardWeb"/>
      </w:pPr>
      <w:r>
        <w:t xml:space="preserve">3. </w:t>
      </w:r>
      <w:r>
        <w:br/>
        <w:t xml:space="preserve">Ich </w:t>
      </w:r>
      <w:proofErr w:type="spellStart"/>
      <w:r>
        <w:t>habs</w:t>
      </w:r>
      <w:proofErr w:type="spellEnd"/>
      <w:r>
        <w:t xml:space="preserve"> </w:t>
      </w:r>
      <w:proofErr w:type="spellStart"/>
      <w:r>
        <w:t>verkuendiget</w:t>
      </w:r>
      <w:proofErr w:type="spellEnd"/>
      <w:r>
        <w:t xml:space="preserve"> und hab euch </w:t>
      </w:r>
      <w:proofErr w:type="spellStart"/>
      <w:r>
        <w:t>geholffen</w:t>
      </w:r>
      <w:proofErr w:type="spellEnd"/>
      <w:r>
        <w:t xml:space="preserve">: </w:t>
      </w:r>
      <w:proofErr w:type="spellStart"/>
      <w:r>
        <w:t>wil</w:t>
      </w:r>
      <w:proofErr w:type="spellEnd"/>
      <w:r>
        <w:t xml:space="preserve"> sagen / wie ich zuvor </w:t>
      </w:r>
      <w:proofErr w:type="spellStart"/>
      <w:r>
        <w:t>geweissaget</w:t>
      </w:r>
      <w:proofErr w:type="spellEnd"/>
      <w:r>
        <w:t xml:space="preserve"> von der </w:t>
      </w:r>
      <w:proofErr w:type="spellStart"/>
      <w:r>
        <w:t>erloesung</w:t>
      </w:r>
      <w:proofErr w:type="spellEnd"/>
      <w:r>
        <w:t xml:space="preserve"> aus </w:t>
      </w:r>
      <w:proofErr w:type="spellStart"/>
      <w:r>
        <w:t>Egypten</w:t>
      </w:r>
      <w:proofErr w:type="spellEnd"/>
      <w:r>
        <w:t xml:space="preserve"> und </w:t>
      </w:r>
      <w:proofErr w:type="spellStart"/>
      <w:r>
        <w:t>dasselb</w:t>
      </w:r>
      <w:proofErr w:type="spellEnd"/>
      <w:r>
        <w:t xml:space="preserve"> </w:t>
      </w:r>
      <w:proofErr w:type="spellStart"/>
      <w:r>
        <w:t>erfuellet</w:t>
      </w:r>
      <w:proofErr w:type="spellEnd"/>
      <w:r>
        <w:t xml:space="preserve"> habe / wie ich nu weissage von der </w:t>
      </w:r>
      <w:proofErr w:type="spellStart"/>
      <w:r>
        <w:t>erloesung</w:t>
      </w:r>
      <w:proofErr w:type="spellEnd"/>
      <w:r>
        <w:t xml:space="preserve"> aus Babel und </w:t>
      </w:r>
      <w:proofErr w:type="spellStart"/>
      <w:r>
        <w:t>dasselb</w:t>
      </w:r>
      <w:proofErr w:type="spellEnd"/>
      <w:r>
        <w:t xml:space="preserve"> </w:t>
      </w:r>
      <w:proofErr w:type="spellStart"/>
      <w:r>
        <w:t>erfuellen</w:t>
      </w:r>
      <w:proofErr w:type="spellEnd"/>
      <w:r>
        <w:t xml:space="preserve"> werde: also sind alle solche </w:t>
      </w:r>
      <w:proofErr w:type="spellStart"/>
      <w:r>
        <w:t>weissagunge</w:t>
      </w:r>
      <w:proofErr w:type="spellEnd"/>
      <w:r>
        <w:t xml:space="preserve"> dahin </w:t>
      </w:r>
      <w:proofErr w:type="spellStart"/>
      <w:r>
        <w:t>gericht</w:t>
      </w:r>
      <w:proofErr w:type="spellEnd"/>
      <w:r>
        <w:t xml:space="preserve"> / das ich desgleichen aller </w:t>
      </w:r>
      <w:proofErr w:type="spellStart"/>
      <w:r>
        <w:t>welt</w:t>
      </w:r>
      <w:proofErr w:type="spellEnd"/>
      <w:r>
        <w:t xml:space="preserve"> so </w:t>
      </w:r>
      <w:proofErr w:type="spellStart"/>
      <w:r>
        <w:t>glewbet</w:t>
      </w:r>
      <w:proofErr w:type="spellEnd"/>
      <w:r>
        <w:t xml:space="preserve"> an mich </w:t>
      </w:r>
      <w:proofErr w:type="spellStart"/>
      <w:r>
        <w:t>helffe</w:t>
      </w:r>
      <w:proofErr w:type="spellEnd"/>
      <w:r>
        <w:t xml:space="preserve"> von </w:t>
      </w:r>
      <w:proofErr w:type="spellStart"/>
      <w:r>
        <w:t>suend</w:t>
      </w:r>
      <w:proofErr w:type="spellEnd"/>
      <w:r>
        <w:t xml:space="preserve"> / </w:t>
      </w:r>
      <w:proofErr w:type="spellStart"/>
      <w:r>
        <w:t>tod</w:t>
      </w:r>
      <w:proofErr w:type="spellEnd"/>
      <w:r>
        <w:t xml:space="preserve"> / </w:t>
      </w:r>
      <w:proofErr w:type="spellStart"/>
      <w:r>
        <w:t>Teuffel</w:t>
      </w:r>
      <w:proofErr w:type="spellEnd"/>
      <w:r>
        <w:t xml:space="preserve"> / hell / und das ewigleben im </w:t>
      </w:r>
      <w:proofErr w:type="spellStart"/>
      <w:r>
        <w:t>Himelreich</w:t>
      </w:r>
      <w:proofErr w:type="spellEnd"/>
      <w:r>
        <w:t xml:space="preserve"> gebe. </w:t>
      </w:r>
    </w:p>
    <w:p w14:paraId="096FAF19" w14:textId="77777777" w:rsidR="00DD44BB" w:rsidRDefault="00DD44BB" w:rsidP="00DD44BB">
      <w:pPr>
        <w:pStyle w:val="StandardWeb"/>
      </w:pPr>
      <w:r>
        <w:t xml:space="preserve">4. </w:t>
      </w:r>
      <w:r>
        <w:br/>
        <w:t xml:space="preserve">Ich </w:t>
      </w:r>
      <w:proofErr w:type="spellStart"/>
      <w:r>
        <w:t>habs</w:t>
      </w:r>
      <w:proofErr w:type="spellEnd"/>
      <w:r>
        <w:t xml:space="preserve"> euch sagen lassen und ist kein </w:t>
      </w:r>
      <w:proofErr w:type="spellStart"/>
      <w:r>
        <w:t>frembder</w:t>
      </w:r>
      <w:proofErr w:type="spellEnd"/>
      <w:r>
        <w:t xml:space="preserve"> unter euch: </w:t>
      </w:r>
      <w:proofErr w:type="spellStart"/>
      <w:r>
        <w:t>wil</w:t>
      </w:r>
      <w:proofErr w:type="spellEnd"/>
      <w:r>
        <w:t xml:space="preserve"> sagen / das er allein der einige Prediger und </w:t>
      </w:r>
      <w:proofErr w:type="spellStart"/>
      <w:r>
        <w:t>seligmacher</w:t>
      </w:r>
      <w:proofErr w:type="spellEnd"/>
      <w:r>
        <w:t xml:space="preserve"> aller </w:t>
      </w:r>
      <w:proofErr w:type="spellStart"/>
      <w:r>
        <w:t>glewbigen</w:t>
      </w:r>
      <w:proofErr w:type="spellEnd"/>
      <w:r>
        <w:t xml:space="preserve"> </w:t>
      </w:r>
      <w:proofErr w:type="spellStart"/>
      <w:r>
        <w:t>seie</w:t>
      </w:r>
      <w:proofErr w:type="spellEnd"/>
      <w:r>
        <w:t xml:space="preserve">: wie Jo. 1. zeuget / Niemand hat Gott je gesehen der eingeborne </w:t>
      </w:r>
      <w:proofErr w:type="spellStart"/>
      <w:r>
        <w:t>Sone</w:t>
      </w:r>
      <w:proofErr w:type="spellEnd"/>
      <w:r>
        <w:t xml:space="preserve"> des Vatters hats uns </w:t>
      </w:r>
      <w:proofErr w:type="spellStart"/>
      <w:r>
        <w:t>verkuendiget</w:t>
      </w:r>
      <w:proofErr w:type="spellEnd"/>
      <w:r>
        <w:t xml:space="preserve">: und </w:t>
      </w:r>
      <w:proofErr w:type="spellStart"/>
      <w:r>
        <w:t>Acto</w:t>
      </w:r>
      <w:proofErr w:type="spellEnd"/>
      <w:r>
        <w:t xml:space="preserve">. 5. Kein </w:t>
      </w:r>
      <w:proofErr w:type="spellStart"/>
      <w:r>
        <w:t>name</w:t>
      </w:r>
      <w:proofErr w:type="spellEnd"/>
      <w:r>
        <w:t xml:space="preserve"> unterm </w:t>
      </w:r>
      <w:proofErr w:type="spellStart"/>
      <w:r>
        <w:t>Himel</w:t>
      </w:r>
      <w:proofErr w:type="spellEnd"/>
      <w:r>
        <w:t xml:space="preserve"> ist den </w:t>
      </w:r>
      <w:proofErr w:type="spellStart"/>
      <w:r>
        <w:t>menschen</w:t>
      </w:r>
      <w:proofErr w:type="spellEnd"/>
      <w:r>
        <w:t xml:space="preserve"> gegeben darinnen Heil ist denn der </w:t>
      </w:r>
      <w:proofErr w:type="spellStart"/>
      <w:r>
        <w:t>name</w:t>
      </w:r>
      <w:proofErr w:type="spellEnd"/>
      <w:r>
        <w:t xml:space="preserve"> JESUS. </w:t>
      </w:r>
    </w:p>
    <w:p w14:paraId="1C9CFA2C" w14:textId="77777777" w:rsidR="00DD44BB" w:rsidRDefault="00DD44BB" w:rsidP="00DD44BB">
      <w:pPr>
        <w:pStyle w:val="StandardWeb"/>
      </w:pPr>
      <w:r>
        <w:t xml:space="preserve">5. </w:t>
      </w:r>
      <w:r>
        <w:br/>
      </w:r>
      <w:proofErr w:type="spellStart"/>
      <w:r>
        <w:t>Ir</w:t>
      </w:r>
      <w:proofErr w:type="spellEnd"/>
      <w:r>
        <w:t xml:space="preserve"> </w:t>
      </w:r>
      <w:proofErr w:type="spellStart"/>
      <w:r>
        <w:t>solt</w:t>
      </w:r>
      <w:proofErr w:type="spellEnd"/>
      <w:r>
        <w:t xml:space="preserve"> meine zeugen sein (spricht der Herr so bin ich Gott) </w:t>
      </w:r>
      <w:proofErr w:type="spellStart"/>
      <w:r>
        <w:t>wil</w:t>
      </w:r>
      <w:proofErr w:type="spellEnd"/>
      <w:r>
        <w:t xml:space="preserve"> anzeigen / das man von keinem Gott wissen noch reden </w:t>
      </w:r>
      <w:proofErr w:type="spellStart"/>
      <w:r>
        <w:t>sol</w:t>
      </w:r>
      <w:proofErr w:type="spellEnd"/>
      <w:r>
        <w:t xml:space="preserve"> denn von unserm Gott in CHRISTO: gerade wie Paulus 1. Cor. 2. spricht / er wisse nichts denn CHRISTUM und prediget den </w:t>
      </w:r>
      <w:proofErr w:type="spellStart"/>
      <w:r>
        <w:t>Corinthern</w:t>
      </w:r>
      <w:proofErr w:type="spellEnd"/>
      <w:r>
        <w:t xml:space="preserve"> 2. Cor. 1. Alle </w:t>
      </w:r>
      <w:proofErr w:type="spellStart"/>
      <w:r>
        <w:t>verheissunge</w:t>
      </w:r>
      <w:proofErr w:type="spellEnd"/>
      <w:r>
        <w:t xml:space="preserve"> Gottes von CHRISTO wie ja und Amen. </w:t>
      </w:r>
    </w:p>
    <w:p w14:paraId="4D362447" w14:textId="77777777" w:rsidR="00DD44BB" w:rsidRDefault="00DD44BB" w:rsidP="00DD44BB">
      <w:pPr>
        <w:pStyle w:val="StandardWeb"/>
      </w:pPr>
      <w:r>
        <w:t xml:space="preserve">6. </w:t>
      </w:r>
      <w:r>
        <w:br/>
        <w:t xml:space="preserve">Auch bin ich </w:t>
      </w:r>
      <w:proofErr w:type="spellStart"/>
      <w:r>
        <w:t>ehedenn</w:t>
      </w:r>
      <w:proofErr w:type="spellEnd"/>
      <w:r>
        <w:t xml:space="preserve"> nie kein tag war: </w:t>
      </w:r>
      <w:proofErr w:type="spellStart"/>
      <w:r>
        <w:t>wil</w:t>
      </w:r>
      <w:proofErr w:type="spellEnd"/>
      <w:r>
        <w:t xml:space="preserve"> eben soviel anzeigen / als Jo. 1. Im </w:t>
      </w:r>
      <w:proofErr w:type="spellStart"/>
      <w:r>
        <w:t>anfang</w:t>
      </w:r>
      <w:proofErr w:type="spellEnd"/>
      <w:r>
        <w:t xml:space="preserve"> war das </w:t>
      </w:r>
      <w:proofErr w:type="spellStart"/>
      <w:r>
        <w:t>Wortt</w:t>
      </w:r>
      <w:proofErr w:type="spellEnd"/>
      <w:r>
        <w:t xml:space="preserve">. </w:t>
      </w:r>
    </w:p>
    <w:p w14:paraId="311A9DC6" w14:textId="77777777" w:rsidR="00DD44BB" w:rsidRDefault="00DD44BB" w:rsidP="00DD44BB">
      <w:pPr>
        <w:pStyle w:val="StandardWeb"/>
      </w:pPr>
      <w:r>
        <w:t xml:space="preserve">7. </w:t>
      </w:r>
      <w:r>
        <w:br/>
        <w:t xml:space="preserve">Und ist niemand der aus meiner </w:t>
      </w:r>
      <w:proofErr w:type="spellStart"/>
      <w:r>
        <w:t>hand</w:t>
      </w:r>
      <w:proofErr w:type="spellEnd"/>
      <w:r>
        <w:t xml:space="preserve"> rette: </w:t>
      </w:r>
      <w:proofErr w:type="spellStart"/>
      <w:r>
        <w:t>wil</w:t>
      </w:r>
      <w:proofErr w:type="spellEnd"/>
      <w:r>
        <w:t xml:space="preserve"> eben soviel </w:t>
      </w:r>
      <w:proofErr w:type="spellStart"/>
      <w:r>
        <w:t>zuverstehen</w:t>
      </w:r>
      <w:proofErr w:type="spellEnd"/>
      <w:r>
        <w:t xml:space="preserve"> geben / als er Jo. 10. spricht / Niemand </w:t>
      </w:r>
      <w:proofErr w:type="spellStart"/>
      <w:r>
        <w:t>kan</w:t>
      </w:r>
      <w:proofErr w:type="spellEnd"/>
      <w:r>
        <w:t xml:space="preserve"> meine Schaffe aus meiner </w:t>
      </w:r>
      <w:proofErr w:type="spellStart"/>
      <w:r>
        <w:t>hand</w:t>
      </w:r>
      <w:proofErr w:type="spellEnd"/>
      <w:r>
        <w:t xml:space="preserve"> </w:t>
      </w:r>
      <w:proofErr w:type="spellStart"/>
      <w:r>
        <w:t>reissen</w:t>
      </w:r>
      <w:proofErr w:type="spellEnd"/>
      <w:r>
        <w:t xml:space="preserve">: oder / ich </w:t>
      </w:r>
      <w:proofErr w:type="spellStart"/>
      <w:r>
        <w:t>wil</w:t>
      </w:r>
      <w:proofErr w:type="spellEnd"/>
      <w:r>
        <w:t xml:space="preserve"> niemand unschuldig halten der meinen </w:t>
      </w:r>
      <w:proofErr w:type="spellStart"/>
      <w:r>
        <w:t>namen</w:t>
      </w:r>
      <w:proofErr w:type="spellEnd"/>
      <w:r>
        <w:t xml:space="preserve"> vergeblich </w:t>
      </w:r>
      <w:proofErr w:type="spellStart"/>
      <w:r>
        <w:t>fueret</w:t>
      </w:r>
      <w:proofErr w:type="spellEnd"/>
      <w:r>
        <w:t xml:space="preserve">. </w:t>
      </w:r>
    </w:p>
    <w:p w14:paraId="65237092" w14:textId="77777777" w:rsidR="00DD44BB" w:rsidRDefault="00DD44BB" w:rsidP="00DD44BB">
      <w:pPr>
        <w:pStyle w:val="StandardWeb"/>
      </w:pPr>
      <w:r>
        <w:t xml:space="preserve">8. </w:t>
      </w:r>
      <w:r>
        <w:br/>
        <w:t xml:space="preserve">Ich </w:t>
      </w:r>
      <w:proofErr w:type="spellStart"/>
      <w:r>
        <w:t>wircke</w:t>
      </w:r>
      <w:proofErr w:type="spellEnd"/>
      <w:r>
        <w:t xml:space="preserve">: wer </w:t>
      </w:r>
      <w:proofErr w:type="spellStart"/>
      <w:r>
        <w:t>wils</w:t>
      </w:r>
      <w:proofErr w:type="spellEnd"/>
      <w:r>
        <w:t xml:space="preserve"> abwenden: </w:t>
      </w:r>
      <w:proofErr w:type="spellStart"/>
      <w:r>
        <w:t>wil</w:t>
      </w:r>
      <w:proofErr w:type="spellEnd"/>
      <w:r>
        <w:t xml:space="preserve"> eben soviel sagen / die </w:t>
      </w:r>
      <w:proofErr w:type="spellStart"/>
      <w:r>
        <w:t>hellischepfortten</w:t>
      </w:r>
      <w:proofErr w:type="spellEnd"/>
      <w:r>
        <w:t xml:space="preserve"> sollen nichts wider </w:t>
      </w:r>
      <w:proofErr w:type="spellStart"/>
      <w:r>
        <w:t>disen</w:t>
      </w:r>
      <w:proofErr w:type="spellEnd"/>
      <w:r>
        <w:t xml:space="preserve"> </w:t>
      </w:r>
      <w:proofErr w:type="spellStart"/>
      <w:r>
        <w:t>fels</w:t>
      </w:r>
      <w:proofErr w:type="spellEnd"/>
      <w:r>
        <w:t xml:space="preserve"> </w:t>
      </w:r>
      <w:proofErr w:type="spellStart"/>
      <w:r>
        <w:t>vermuegen</w:t>
      </w:r>
      <w:proofErr w:type="spellEnd"/>
      <w:r>
        <w:t xml:space="preserve">. So </w:t>
      </w:r>
      <w:proofErr w:type="spellStart"/>
      <w:r>
        <w:t>wil</w:t>
      </w:r>
      <w:proofErr w:type="spellEnd"/>
      <w:r>
        <w:t xml:space="preserve"> er mit </w:t>
      </w:r>
      <w:proofErr w:type="spellStart"/>
      <w:r>
        <w:t>disen</w:t>
      </w:r>
      <w:proofErr w:type="spellEnd"/>
      <w:r>
        <w:t xml:space="preserve"> titeln und </w:t>
      </w:r>
      <w:proofErr w:type="spellStart"/>
      <w:r>
        <w:t>wortten</w:t>
      </w:r>
      <w:proofErr w:type="spellEnd"/>
      <w:r>
        <w:t xml:space="preserve"> allen (Vor mir ist kein Gott und nach mir wird auch keiner sein: Ich ich bin der Herr und ist </w:t>
      </w:r>
      <w:proofErr w:type="spellStart"/>
      <w:r>
        <w:t>ausser</w:t>
      </w:r>
      <w:proofErr w:type="spellEnd"/>
      <w:r>
        <w:t xml:space="preserve"> mir kein Heiland: ich </w:t>
      </w:r>
      <w:proofErr w:type="spellStart"/>
      <w:r>
        <w:t>habs</w:t>
      </w:r>
      <w:proofErr w:type="spellEnd"/>
      <w:r>
        <w:t xml:space="preserve"> </w:t>
      </w:r>
      <w:proofErr w:type="spellStart"/>
      <w:r>
        <w:t>verkuendiget</w:t>
      </w:r>
      <w:proofErr w:type="spellEnd"/>
      <w:r>
        <w:t xml:space="preserve"> und hab euch </w:t>
      </w:r>
      <w:proofErr w:type="spellStart"/>
      <w:r>
        <w:t>geholffen</w:t>
      </w:r>
      <w:proofErr w:type="spellEnd"/>
      <w:r>
        <w:t xml:space="preserve">: und </w:t>
      </w:r>
      <w:proofErr w:type="spellStart"/>
      <w:r>
        <w:t>habs</w:t>
      </w:r>
      <w:proofErr w:type="spellEnd"/>
      <w:r>
        <w:t xml:space="preserve"> euch sagen lassen und ist kein </w:t>
      </w:r>
      <w:proofErr w:type="spellStart"/>
      <w:r>
        <w:t>frembder</w:t>
      </w:r>
      <w:proofErr w:type="spellEnd"/>
      <w:r>
        <w:t xml:space="preserve"> unter euch: </w:t>
      </w:r>
      <w:proofErr w:type="spellStart"/>
      <w:r>
        <w:t>jr</w:t>
      </w:r>
      <w:proofErr w:type="spellEnd"/>
      <w:r>
        <w:t xml:space="preserve"> seit meine zeugen spricht der Herr so bin ich Gott: auch bin ich </w:t>
      </w:r>
      <w:proofErr w:type="spellStart"/>
      <w:r>
        <w:t>ehedenn</w:t>
      </w:r>
      <w:proofErr w:type="spellEnd"/>
      <w:r>
        <w:t xml:space="preserve"> nie kein tag war: und ist niemand der aus meiner </w:t>
      </w:r>
      <w:proofErr w:type="spellStart"/>
      <w:r>
        <w:t>hand</w:t>
      </w:r>
      <w:proofErr w:type="spellEnd"/>
      <w:r>
        <w:t xml:space="preserve"> erretten </w:t>
      </w:r>
      <w:proofErr w:type="spellStart"/>
      <w:r>
        <w:t>kan</w:t>
      </w:r>
      <w:proofErr w:type="spellEnd"/>
      <w:r>
        <w:t xml:space="preserve">: ich </w:t>
      </w:r>
      <w:proofErr w:type="spellStart"/>
      <w:r>
        <w:t>wircke</w:t>
      </w:r>
      <w:proofErr w:type="spellEnd"/>
      <w:r>
        <w:t xml:space="preserve"> wer </w:t>
      </w:r>
      <w:proofErr w:type="spellStart"/>
      <w:r>
        <w:t>wils</w:t>
      </w:r>
      <w:proofErr w:type="spellEnd"/>
      <w:r>
        <w:t xml:space="preserve"> abwenden?) nicht alleine </w:t>
      </w:r>
      <w:proofErr w:type="spellStart"/>
      <w:r>
        <w:t>darumb</w:t>
      </w:r>
      <w:proofErr w:type="spellEnd"/>
      <w:r>
        <w:t xml:space="preserve"> vor seiner </w:t>
      </w:r>
      <w:proofErr w:type="spellStart"/>
      <w:r>
        <w:t>menscheit</w:t>
      </w:r>
      <w:proofErr w:type="spellEnd"/>
      <w:r>
        <w:t xml:space="preserve"> so </w:t>
      </w:r>
      <w:proofErr w:type="spellStart"/>
      <w:r>
        <w:t>prechtig</w:t>
      </w:r>
      <w:proofErr w:type="spellEnd"/>
      <w:r>
        <w:t xml:space="preserve"> anzeige das er ein </w:t>
      </w:r>
      <w:proofErr w:type="spellStart"/>
      <w:r>
        <w:t>vorundallwissender</w:t>
      </w:r>
      <w:proofErr w:type="spellEnd"/>
      <w:r>
        <w:t xml:space="preserve"> Gott </w:t>
      </w:r>
      <w:proofErr w:type="spellStart"/>
      <w:r>
        <w:t>seie</w:t>
      </w:r>
      <w:proofErr w:type="spellEnd"/>
      <w:r>
        <w:t xml:space="preserve"> der alles </w:t>
      </w:r>
      <w:proofErr w:type="spellStart"/>
      <w:r>
        <w:t>vermuege</w:t>
      </w:r>
      <w:proofErr w:type="spellEnd"/>
      <w:r>
        <w:t xml:space="preserve"> das er </w:t>
      </w:r>
      <w:proofErr w:type="spellStart"/>
      <w:r>
        <w:t>wil</w:t>
      </w:r>
      <w:proofErr w:type="spellEnd"/>
      <w:r>
        <w:t xml:space="preserve"> / das er im </w:t>
      </w:r>
      <w:proofErr w:type="spellStart"/>
      <w:r>
        <w:t>fleisch</w:t>
      </w:r>
      <w:proofErr w:type="spellEnd"/>
      <w:r>
        <w:t xml:space="preserve"> auch von allen leidenden anruffern </w:t>
      </w:r>
      <w:proofErr w:type="spellStart"/>
      <w:r>
        <w:t>fur</w:t>
      </w:r>
      <w:proofErr w:type="spellEnd"/>
      <w:r>
        <w:t xml:space="preserve"> ein solchen Gott werde gehalten als er hie beschrieben und im Babylonischen elend </w:t>
      </w:r>
      <w:proofErr w:type="spellStart"/>
      <w:r>
        <w:t>ds</w:t>
      </w:r>
      <w:proofErr w:type="spellEnd"/>
      <w:r>
        <w:t xml:space="preserve"> </w:t>
      </w:r>
      <w:proofErr w:type="spellStart"/>
      <w:r>
        <w:t>ers</w:t>
      </w:r>
      <w:proofErr w:type="spellEnd"/>
      <w:r>
        <w:t xml:space="preserve"> </w:t>
      </w:r>
      <w:proofErr w:type="spellStart"/>
      <w:r>
        <w:t>seie</w:t>
      </w:r>
      <w:proofErr w:type="spellEnd"/>
      <w:r>
        <w:t xml:space="preserve"> </w:t>
      </w:r>
      <w:proofErr w:type="spellStart"/>
      <w:r>
        <w:t>bewisen</w:t>
      </w:r>
      <w:proofErr w:type="spellEnd"/>
      <w:r>
        <w:t xml:space="preserve">: sondern auch </w:t>
      </w:r>
      <w:proofErr w:type="spellStart"/>
      <w:r>
        <w:t>darumb</w:t>
      </w:r>
      <w:proofErr w:type="spellEnd"/>
      <w:r>
        <w:t xml:space="preserve"> </w:t>
      </w:r>
      <w:proofErr w:type="spellStart"/>
      <w:r>
        <w:t>vermanen</w:t>
      </w:r>
      <w:proofErr w:type="spellEnd"/>
      <w:r>
        <w:t xml:space="preserve"> alle Prediger und Christen das sie sich in </w:t>
      </w:r>
      <w:proofErr w:type="spellStart"/>
      <w:r>
        <w:t>truebsaln</w:t>
      </w:r>
      <w:proofErr w:type="spellEnd"/>
      <w:r>
        <w:t xml:space="preserve"> nicht an </w:t>
      </w:r>
      <w:proofErr w:type="spellStart"/>
      <w:r>
        <w:t>jm</w:t>
      </w:r>
      <w:proofErr w:type="spellEnd"/>
      <w:r>
        <w:t xml:space="preserve"> </w:t>
      </w:r>
      <w:proofErr w:type="spellStart"/>
      <w:r>
        <w:t>ergern</w:t>
      </w:r>
      <w:proofErr w:type="spellEnd"/>
      <w:r>
        <w:t xml:space="preserve"> / das er dennoch </w:t>
      </w:r>
      <w:proofErr w:type="spellStart"/>
      <w:r>
        <w:t>mechtiger</w:t>
      </w:r>
      <w:proofErr w:type="spellEnd"/>
      <w:r>
        <w:t xml:space="preserve"> </w:t>
      </w:r>
      <w:proofErr w:type="spellStart"/>
      <w:r>
        <w:t>seie</w:t>
      </w:r>
      <w:proofErr w:type="spellEnd"/>
      <w:r>
        <w:t xml:space="preserve"> denn aller Christen feinde und alles </w:t>
      </w:r>
      <w:proofErr w:type="spellStart"/>
      <w:r>
        <w:t>hindernis</w:t>
      </w:r>
      <w:proofErr w:type="spellEnd"/>
      <w:r>
        <w:t xml:space="preserve"> des </w:t>
      </w:r>
      <w:proofErr w:type="spellStart"/>
      <w:r>
        <w:t>wortts</w:t>
      </w:r>
      <w:proofErr w:type="spellEnd"/>
      <w:r>
        <w:t xml:space="preserve"> aus dem </w:t>
      </w:r>
      <w:proofErr w:type="spellStart"/>
      <w:r>
        <w:t>wegthun</w:t>
      </w:r>
      <w:proofErr w:type="spellEnd"/>
      <w:r>
        <w:t xml:space="preserve"> und sie von allen feinden </w:t>
      </w:r>
      <w:proofErr w:type="spellStart"/>
      <w:r>
        <w:t>erloesen</w:t>
      </w:r>
      <w:proofErr w:type="spellEnd"/>
      <w:r>
        <w:t xml:space="preserve"> </w:t>
      </w:r>
      <w:proofErr w:type="spellStart"/>
      <w:r>
        <w:t>konne</w:t>
      </w:r>
      <w:proofErr w:type="spellEnd"/>
      <w:r>
        <w:t xml:space="preserve">: wie er sie denn </w:t>
      </w:r>
      <w:proofErr w:type="spellStart"/>
      <w:r>
        <w:t>selbs</w:t>
      </w:r>
      <w:proofErr w:type="spellEnd"/>
      <w:r>
        <w:t xml:space="preserve"> Jo. 16. </w:t>
      </w:r>
      <w:proofErr w:type="spellStart"/>
      <w:r>
        <w:t>troestet</w:t>
      </w:r>
      <w:proofErr w:type="spellEnd"/>
      <w:r>
        <w:t xml:space="preserve"> und spricht / Seit getrost ich habe die </w:t>
      </w:r>
      <w:proofErr w:type="spellStart"/>
      <w:r>
        <w:t>welt</w:t>
      </w:r>
      <w:proofErr w:type="spellEnd"/>
      <w:r>
        <w:t xml:space="preserve"> </w:t>
      </w:r>
      <w:proofErr w:type="spellStart"/>
      <w:r>
        <w:t>uberwunden</w:t>
      </w:r>
      <w:proofErr w:type="spellEnd"/>
      <w:r>
        <w:t xml:space="preserve">. </w:t>
      </w:r>
    </w:p>
    <w:p w14:paraId="1BA2815C" w14:textId="77777777" w:rsidR="00DD44BB" w:rsidRDefault="00DD44BB" w:rsidP="00DD44BB">
      <w:pPr>
        <w:pStyle w:val="StandardWeb"/>
      </w:pPr>
      <w:r>
        <w:rPr>
          <w:rStyle w:val="Fett"/>
          <w:rFonts w:eastAsiaTheme="majorEastAsia"/>
        </w:rPr>
        <w:t xml:space="preserve">So spricht der Herr </w:t>
      </w:r>
      <w:proofErr w:type="spellStart"/>
      <w:r>
        <w:rPr>
          <w:rStyle w:val="Fett"/>
          <w:rFonts w:eastAsiaTheme="majorEastAsia"/>
        </w:rPr>
        <w:t>ewer</w:t>
      </w:r>
      <w:proofErr w:type="spellEnd"/>
      <w:r>
        <w:rPr>
          <w:rStyle w:val="Fett"/>
          <w:rFonts w:eastAsiaTheme="majorEastAsia"/>
        </w:rPr>
        <w:t xml:space="preserve"> </w:t>
      </w:r>
      <w:proofErr w:type="spellStart"/>
      <w:r>
        <w:rPr>
          <w:rStyle w:val="Fett"/>
          <w:rFonts w:eastAsiaTheme="majorEastAsia"/>
        </w:rPr>
        <w:t>Erloeser</w:t>
      </w:r>
      <w:proofErr w:type="spellEnd"/>
      <w:r>
        <w:rPr>
          <w:rStyle w:val="Fett"/>
          <w:rFonts w:eastAsiaTheme="majorEastAsia"/>
        </w:rPr>
        <w:t xml:space="preserve"> der heilig in Israel: Um </w:t>
      </w:r>
      <w:proofErr w:type="spellStart"/>
      <w:r>
        <w:rPr>
          <w:rStyle w:val="Fett"/>
          <w:rFonts w:eastAsiaTheme="majorEastAsia"/>
        </w:rPr>
        <w:t>bewert</w:t>
      </w:r>
      <w:proofErr w:type="spellEnd"/>
      <w:r>
        <w:rPr>
          <w:rStyle w:val="Fett"/>
          <w:rFonts w:eastAsiaTheme="majorEastAsia"/>
        </w:rPr>
        <w:t xml:space="preserve"> willen hab ich gen Babel </w:t>
      </w:r>
      <w:proofErr w:type="spellStart"/>
      <w:r>
        <w:rPr>
          <w:rStyle w:val="Fett"/>
          <w:rFonts w:eastAsiaTheme="majorEastAsia"/>
        </w:rPr>
        <w:t>gesand</w:t>
      </w:r>
      <w:proofErr w:type="spellEnd"/>
      <w:r>
        <w:rPr>
          <w:rStyle w:val="Fett"/>
          <w:rFonts w:eastAsiaTheme="majorEastAsia"/>
        </w:rPr>
        <w:t xml:space="preserve"> und habe die Rigel alle herunter </w:t>
      </w:r>
      <w:proofErr w:type="spellStart"/>
      <w:r>
        <w:rPr>
          <w:rStyle w:val="Fett"/>
          <w:rFonts w:eastAsiaTheme="majorEastAsia"/>
        </w:rPr>
        <w:t>gestossen</w:t>
      </w:r>
      <w:proofErr w:type="spellEnd"/>
      <w:r>
        <w:rPr>
          <w:rStyle w:val="Fett"/>
          <w:rFonts w:eastAsiaTheme="majorEastAsia"/>
        </w:rPr>
        <w:t xml:space="preserve"> und die klagende </w:t>
      </w:r>
      <w:proofErr w:type="spellStart"/>
      <w:r>
        <w:rPr>
          <w:rStyle w:val="Fett"/>
          <w:rFonts w:eastAsiaTheme="majorEastAsia"/>
        </w:rPr>
        <w:t>Chaldeer</w:t>
      </w:r>
      <w:proofErr w:type="spellEnd"/>
      <w:r>
        <w:rPr>
          <w:rStyle w:val="Fett"/>
          <w:rFonts w:eastAsiaTheme="majorEastAsia"/>
        </w:rPr>
        <w:t xml:space="preserve"> in die schiffe </w:t>
      </w:r>
      <w:proofErr w:type="spellStart"/>
      <w:r>
        <w:rPr>
          <w:rStyle w:val="Fett"/>
          <w:rFonts w:eastAsiaTheme="majorEastAsia"/>
        </w:rPr>
        <w:t>geiaget</w:t>
      </w:r>
      <w:proofErr w:type="spellEnd"/>
      <w:r>
        <w:rPr>
          <w:rStyle w:val="Fett"/>
          <w:rFonts w:eastAsiaTheme="majorEastAsia"/>
        </w:rPr>
        <w:t xml:space="preserve">. Ich bin der Herr </w:t>
      </w:r>
      <w:proofErr w:type="spellStart"/>
      <w:r>
        <w:rPr>
          <w:rStyle w:val="Fett"/>
          <w:rFonts w:eastAsiaTheme="majorEastAsia"/>
        </w:rPr>
        <w:t>ewer</w:t>
      </w:r>
      <w:proofErr w:type="spellEnd"/>
      <w:r>
        <w:rPr>
          <w:rStyle w:val="Fett"/>
          <w:rFonts w:eastAsiaTheme="majorEastAsia"/>
        </w:rPr>
        <w:t xml:space="preserve"> heilige der ich Israel </w:t>
      </w:r>
      <w:proofErr w:type="spellStart"/>
      <w:r>
        <w:rPr>
          <w:rStyle w:val="Fett"/>
          <w:rFonts w:eastAsiaTheme="majorEastAsia"/>
        </w:rPr>
        <w:t>geholffen</w:t>
      </w:r>
      <w:proofErr w:type="spellEnd"/>
      <w:r>
        <w:rPr>
          <w:rStyle w:val="Fett"/>
          <w:rFonts w:eastAsiaTheme="majorEastAsia"/>
        </w:rPr>
        <w:t xml:space="preserve"> habe </w:t>
      </w:r>
      <w:proofErr w:type="spellStart"/>
      <w:r>
        <w:rPr>
          <w:rStyle w:val="Fett"/>
          <w:rFonts w:eastAsiaTheme="majorEastAsia"/>
        </w:rPr>
        <w:t>ewer</w:t>
      </w:r>
      <w:proofErr w:type="spellEnd"/>
      <w:r>
        <w:rPr>
          <w:rStyle w:val="Fett"/>
          <w:rFonts w:eastAsiaTheme="majorEastAsia"/>
        </w:rPr>
        <w:t xml:space="preserve"> </w:t>
      </w:r>
      <w:proofErr w:type="spellStart"/>
      <w:r>
        <w:rPr>
          <w:rStyle w:val="Fett"/>
          <w:rFonts w:eastAsiaTheme="majorEastAsia"/>
        </w:rPr>
        <w:t>Koenig</w:t>
      </w:r>
      <w:proofErr w:type="spellEnd"/>
      <w:r>
        <w:rPr>
          <w:rStyle w:val="Fett"/>
          <w:rFonts w:eastAsiaTheme="majorEastAsia"/>
        </w:rPr>
        <w:t xml:space="preserve">. So spricht der Herr der im Meer weg und in </w:t>
      </w:r>
      <w:proofErr w:type="spellStart"/>
      <w:r>
        <w:rPr>
          <w:rStyle w:val="Fett"/>
          <w:rFonts w:eastAsiaTheme="majorEastAsia"/>
        </w:rPr>
        <w:t>starcken</w:t>
      </w:r>
      <w:proofErr w:type="spellEnd"/>
      <w:r>
        <w:rPr>
          <w:rStyle w:val="Fett"/>
          <w:rFonts w:eastAsiaTheme="majorEastAsia"/>
        </w:rPr>
        <w:t xml:space="preserve"> Wassern </w:t>
      </w:r>
      <w:proofErr w:type="spellStart"/>
      <w:r>
        <w:rPr>
          <w:rStyle w:val="Fett"/>
          <w:rFonts w:eastAsiaTheme="majorEastAsia"/>
        </w:rPr>
        <w:t>ban</w:t>
      </w:r>
      <w:proofErr w:type="spellEnd"/>
      <w:r>
        <w:rPr>
          <w:rStyle w:val="Fett"/>
          <w:rFonts w:eastAsiaTheme="majorEastAsia"/>
        </w:rPr>
        <w:t xml:space="preserve"> macht / der </w:t>
      </w:r>
      <w:proofErr w:type="spellStart"/>
      <w:r>
        <w:rPr>
          <w:rStyle w:val="Fett"/>
          <w:rFonts w:eastAsiaTheme="majorEastAsia"/>
        </w:rPr>
        <w:t>eraußbringet</w:t>
      </w:r>
      <w:proofErr w:type="spellEnd"/>
      <w:r>
        <w:rPr>
          <w:rStyle w:val="Fett"/>
          <w:rFonts w:eastAsiaTheme="majorEastAsia"/>
        </w:rPr>
        <w:t xml:space="preserve"> Wagen und </w:t>
      </w:r>
      <w:proofErr w:type="spellStart"/>
      <w:r>
        <w:rPr>
          <w:rStyle w:val="Fett"/>
          <w:rFonts w:eastAsiaTheme="majorEastAsia"/>
        </w:rPr>
        <w:t>Roß</w:t>
      </w:r>
      <w:proofErr w:type="spellEnd"/>
      <w:r>
        <w:rPr>
          <w:rStyle w:val="Fett"/>
          <w:rFonts w:eastAsiaTheme="majorEastAsia"/>
        </w:rPr>
        <w:t xml:space="preserve"> </w:t>
      </w:r>
      <w:proofErr w:type="spellStart"/>
      <w:r>
        <w:rPr>
          <w:rStyle w:val="Fett"/>
          <w:rFonts w:eastAsiaTheme="majorEastAsia"/>
        </w:rPr>
        <w:t>heer</w:t>
      </w:r>
      <w:proofErr w:type="spellEnd"/>
      <w:r>
        <w:rPr>
          <w:rStyle w:val="Fett"/>
          <w:rFonts w:eastAsiaTheme="majorEastAsia"/>
        </w:rPr>
        <w:t xml:space="preserve"> und macht das sie </w:t>
      </w:r>
      <w:proofErr w:type="spellStart"/>
      <w:r>
        <w:rPr>
          <w:rStyle w:val="Fett"/>
          <w:rFonts w:eastAsiaTheme="majorEastAsia"/>
        </w:rPr>
        <w:t>auff</w:t>
      </w:r>
      <w:proofErr w:type="spellEnd"/>
      <w:r>
        <w:rPr>
          <w:rStyle w:val="Fett"/>
          <w:rFonts w:eastAsiaTheme="majorEastAsia"/>
        </w:rPr>
        <w:t xml:space="preserve"> einen </w:t>
      </w:r>
      <w:proofErr w:type="spellStart"/>
      <w:r>
        <w:rPr>
          <w:rStyle w:val="Fett"/>
          <w:rFonts w:eastAsiaTheme="majorEastAsia"/>
        </w:rPr>
        <w:t>hauffen</w:t>
      </w:r>
      <w:proofErr w:type="spellEnd"/>
      <w:r>
        <w:rPr>
          <w:rStyle w:val="Fett"/>
          <w:rFonts w:eastAsiaTheme="majorEastAsia"/>
        </w:rPr>
        <w:t xml:space="preserve"> da </w:t>
      </w:r>
      <w:proofErr w:type="spellStart"/>
      <w:r>
        <w:rPr>
          <w:rStyle w:val="Fett"/>
          <w:rFonts w:eastAsiaTheme="majorEastAsia"/>
        </w:rPr>
        <w:t>ligen</w:t>
      </w:r>
      <w:proofErr w:type="spellEnd"/>
      <w:r>
        <w:rPr>
          <w:rStyle w:val="Fett"/>
          <w:rFonts w:eastAsiaTheme="majorEastAsia"/>
        </w:rPr>
        <w:t xml:space="preserve"> und nicht </w:t>
      </w:r>
      <w:proofErr w:type="spellStart"/>
      <w:r>
        <w:rPr>
          <w:rStyle w:val="Fett"/>
          <w:rFonts w:eastAsiaTheme="majorEastAsia"/>
        </w:rPr>
        <w:t>auffstehen</w:t>
      </w:r>
      <w:proofErr w:type="spellEnd"/>
      <w:r>
        <w:rPr>
          <w:rStyle w:val="Fett"/>
          <w:rFonts w:eastAsiaTheme="majorEastAsia"/>
        </w:rPr>
        <w:t xml:space="preserve"> / das sie </w:t>
      </w:r>
      <w:proofErr w:type="spellStart"/>
      <w:r>
        <w:rPr>
          <w:rStyle w:val="Fett"/>
          <w:rFonts w:eastAsiaTheme="majorEastAsia"/>
        </w:rPr>
        <w:t>verleschen</w:t>
      </w:r>
      <w:proofErr w:type="spellEnd"/>
      <w:r>
        <w:rPr>
          <w:rStyle w:val="Fett"/>
          <w:rFonts w:eastAsiaTheme="majorEastAsia"/>
        </w:rPr>
        <w:t xml:space="preserve"> wie ein </w:t>
      </w:r>
      <w:proofErr w:type="spellStart"/>
      <w:r>
        <w:rPr>
          <w:rStyle w:val="Fett"/>
          <w:rFonts w:eastAsiaTheme="majorEastAsia"/>
        </w:rPr>
        <w:t>tocht</w:t>
      </w:r>
      <w:proofErr w:type="spellEnd"/>
      <w:r>
        <w:rPr>
          <w:rStyle w:val="Fett"/>
          <w:rFonts w:eastAsiaTheme="majorEastAsia"/>
        </w:rPr>
        <w:t xml:space="preserve"> </w:t>
      </w:r>
      <w:proofErr w:type="spellStart"/>
      <w:r>
        <w:rPr>
          <w:rStyle w:val="Fett"/>
          <w:rFonts w:eastAsiaTheme="majorEastAsia"/>
        </w:rPr>
        <w:t>verleschet</w:t>
      </w:r>
      <w:proofErr w:type="spellEnd"/>
      <w:r>
        <w:rPr>
          <w:rStyle w:val="Fett"/>
          <w:rFonts w:eastAsiaTheme="majorEastAsia"/>
        </w:rPr>
        <w:t>.</w:t>
      </w:r>
      <w:r>
        <w:rPr>
          <w:b/>
          <w:bCs/>
        </w:rPr>
        <w:br/>
      </w:r>
      <w:proofErr w:type="spellStart"/>
      <w:r>
        <w:rPr>
          <w:rStyle w:val="Fett"/>
          <w:rFonts w:eastAsiaTheme="majorEastAsia"/>
        </w:rPr>
        <w:t>Gedenckt</w:t>
      </w:r>
      <w:proofErr w:type="spellEnd"/>
      <w:r>
        <w:rPr>
          <w:rStyle w:val="Fett"/>
          <w:rFonts w:eastAsiaTheme="majorEastAsia"/>
        </w:rPr>
        <w:t xml:space="preserve"> nicht </w:t>
      </w:r>
      <w:proofErr w:type="spellStart"/>
      <w:r>
        <w:rPr>
          <w:rStyle w:val="Fett"/>
          <w:rFonts w:eastAsiaTheme="majorEastAsia"/>
        </w:rPr>
        <w:t>auff</w:t>
      </w:r>
      <w:proofErr w:type="spellEnd"/>
      <w:r>
        <w:rPr>
          <w:rStyle w:val="Fett"/>
          <w:rFonts w:eastAsiaTheme="majorEastAsia"/>
        </w:rPr>
        <w:t xml:space="preserve"> das alt und achtet nicht </w:t>
      </w:r>
      <w:proofErr w:type="spellStart"/>
      <w:r>
        <w:rPr>
          <w:rStyle w:val="Fett"/>
          <w:rFonts w:eastAsiaTheme="majorEastAsia"/>
        </w:rPr>
        <w:t>auff</w:t>
      </w:r>
      <w:proofErr w:type="spellEnd"/>
      <w:r>
        <w:rPr>
          <w:rStyle w:val="Fett"/>
          <w:rFonts w:eastAsiaTheme="majorEastAsia"/>
        </w:rPr>
        <w:t xml:space="preserve"> das Vorige. Denn </w:t>
      </w:r>
      <w:proofErr w:type="spellStart"/>
      <w:r>
        <w:rPr>
          <w:rStyle w:val="Fett"/>
          <w:rFonts w:eastAsiaTheme="majorEastAsia"/>
        </w:rPr>
        <w:t>sihe</w:t>
      </w:r>
      <w:proofErr w:type="spellEnd"/>
      <w:r>
        <w:rPr>
          <w:rStyle w:val="Fett"/>
          <w:rFonts w:eastAsiaTheme="majorEastAsia"/>
        </w:rPr>
        <w:t xml:space="preserve"> ich </w:t>
      </w:r>
      <w:proofErr w:type="spellStart"/>
      <w:r>
        <w:rPr>
          <w:rStyle w:val="Fett"/>
          <w:rFonts w:eastAsiaTheme="majorEastAsia"/>
        </w:rPr>
        <w:t>wil</w:t>
      </w:r>
      <w:proofErr w:type="spellEnd"/>
      <w:r>
        <w:rPr>
          <w:rStyle w:val="Fett"/>
          <w:rFonts w:eastAsiaTheme="majorEastAsia"/>
        </w:rPr>
        <w:t xml:space="preserve"> ein </w:t>
      </w:r>
      <w:proofErr w:type="spellStart"/>
      <w:r>
        <w:rPr>
          <w:rStyle w:val="Fett"/>
          <w:rFonts w:eastAsiaTheme="majorEastAsia"/>
        </w:rPr>
        <w:t>newes</w:t>
      </w:r>
      <w:proofErr w:type="spellEnd"/>
      <w:r>
        <w:rPr>
          <w:rStyle w:val="Fett"/>
          <w:rFonts w:eastAsiaTheme="majorEastAsia"/>
        </w:rPr>
        <w:t xml:space="preserve"> machen / </w:t>
      </w:r>
      <w:proofErr w:type="spellStart"/>
      <w:r>
        <w:rPr>
          <w:rStyle w:val="Fett"/>
          <w:rFonts w:eastAsiaTheme="majorEastAsia"/>
        </w:rPr>
        <w:t>jtzt</w:t>
      </w:r>
      <w:proofErr w:type="spellEnd"/>
      <w:r>
        <w:rPr>
          <w:rStyle w:val="Fett"/>
          <w:rFonts w:eastAsiaTheme="majorEastAsia"/>
        </w:rPr>
        <w:t xml:space="preserve"> </w:t>
      </w:r>
      <w:proofErr w:type="spellStart"/>
      <w:r>
        <w:rPr>
          <w:rStyle w:val="Fett"/>
          <w:rFonts w:eastAsiaTheme="majorEastAsia"/>
        </w:rPr>
        <w:t>sol</w:t>
      </w:r>
      <w:proofErr w:type="spellEnd"/>
      <w:r>
        <w:rPr>
          <w:rStyle w:val="Fett"/>
          <w:rFonts w:eastAsiaTheme="majorEastAsia"/>
        </w:rPr>
        <w:t xml:space="preserve"> es </w:t>
      </w:r>
      <w:proofErr w:type="spellStart"/>
      <w:r>
        <w:rPr>
          <w:rStyle w:val="Fett"/>
          <w:rFonts w:eastAsiaTheme="majorEastAsia"/>
        </w:rPr>
        <w:t>auffwachsen</w:t>
      </w:r>
      <w:proofErr w:type="spellEnd"/>
      <w:r>
        <w:rPr>
          <w:rStyle w:val="Fett"/>
          <w:rFonts w:eastAsiaTheme="majorEastAsia"/>
        </w:rPr>
        <w:t xml:space="preserve"> das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erfaren</w:t>
      </w:r>
      <w:proofErr w:type="spellEnd"/>
      <w:r>
        <w:rPr>
          <w:rStyle w:val="Fett"/>
          <w:rFonts w:eastAsiaTheme="majorEastAsia"/>
        </w:rPr>
        <w:t xml:space="preserve"> werdet das ich </w:t>
      </w:r>
      <w:proofErr w:type="spellStart"/>
      <w:r>
        <w:rPr>
          <w:rStyle w:val="Fett"/>
          <w:rFonts w:eastAsiaTheme="majorEastAsia"/>
        </w:rPr>
        <w:t>wege</w:t>
      </w:r>
      <w:proofErr w:type="spellEnd"/>
      <w:r>
        <w:rPr>
          <w:rStyle w:val="Fett"/>
          <w:rFonts w:eastAsiaTheme="majorEastAsia"/>
        </w:rPr>
        <w:t xml:space="preserve"> in der </w:t>
      </w:r>
      <w:proofErr w:type="spellStart"/>
      <w:r>
        <w:rPr>
          <w:rStyle w:val="Fett"/>
          <w:rFonts w:eastAsiaTheme="majorEastAsia"/>
        </w:rPr>
        <w:t>wuesten</w:t>
      </w:r>
      <w:proofErr w:type="spellEnd"/>
      <w:r>
        <w:rPr>
          <w:rStyle w:val="Fett"/>
          <w:rFonts w:eastAsiaTheme="majorEastAsia"/>
        </w:rPr>
        <w:t xml:space="preserve"> mache / und </w:t>
      </w:r>
      <w:proofErr w:type="spellStart"/>
      <w:r>
        <w:rPr>
          <w:rStyle w:val="Fett"/>
          <w:rFonts w:eastAsiaTheme="majorEastAsia"/>
        </w:rPr>
        <w:t>wasserstroem</w:t>
      </w:r>
      <w:proofErr w:type="spellEnd"/>
      <w:r>
        <w:rPr>
          <w:rStyle w:val="Fett"/>
          <w:rFonts w:eastAsiaTheme="majorEastAsia"/>
        </w:rPr>
        <w:t xml:space="preserve"> in der </w:t>
      </w:r>
      <w:proofErr w:type="spellStart"/>
      <w:r>
        <w:rPr>
          <w:rStyle w:val="Fett"/>
          <w:rFonts w:eastAsiaTheme="majorEastAsia"/>
        </w:rPr>
        <w:t>einode</w:t>
      </w:r>
      <w:proofErr w:type="spellEnd"/>
      <w:r>
        <w:rPr>
          <w:rStyle w:val="Fett"/>
          <w:rFonts w:eastAsiaTheme="majorEastAsia"/>
        </w:rPr>
        <w:t xml:space="preserve">: das mich das Thier </w:t>
      </w:r>
      <w:proofErr w:type="spellStart"/>
      <w:r>
        <w:rPr>
          <w:rStyle w:val="Fett"/>
          <w:rFonts w:eastAsiaTheme="majorEastAsia"/>
        </w:rPr>
        <w:t>auff</w:t>
      </w:r>
      <w:proofErr w:type="spellEnd"/>
      <w:r>
        <w:rPr>
          <w:rStyle w:val="Fett"/>
          <w:rFonts w:eastAsiaTheme="majorEastAsia"/>
        </w:rPr>
        <w:t xml:space="preserve"> dem </w:t>
      </w:r>
      <w:proofErr w:type="spellStart"/>
      <w:r>
        <w:rPr>
          <w:rStyle w:val="Fett"/>
          <w:rFonts w:eastAsiaTheme="majorEastAsia"/>
        </w:rPr>
        <w:t>felde</w:t>
      </w:r>
      <w:proofErr w:type="spellEnd"/>
      <w:r>
        <w:rPr>
          <w:rStyle w:val="Fett"/>
          <w:rFonts w:eastAsiaTheme="majorEastAsia"/>
        </w:rPr>
        <w:t xml:space="preserve"> preise die Drachen und </w:t>
      </w:r>
      <w:proofErr w:type="spellStart"/>
      <w:r>
        <w:rPr>
          <w:rStyle w:val="Fett"/>
          <w:rFonts w:eastAsiaTheme="majorEastAsia"/>
        </w:rPr>
        <w:t>Straussen</w:t>
      </w:r>
      <w:proofErr w:type="spellEnd"/>
      <w:r>
        <w:rPr>
          <w:rStyle w:val="Fett"/>
          <w:rFonts w:eastAsiaTheme="majorEastAsia"/>
        </w:rPr>
        <w:t xml:space="preserve">. Denn ich </w:t>
      </w:r>
      <w:proofErr w:type="spellStart"/>
      <w:r>
        <w:rPr>
          <w:rStyle w:val="Fett"/>
          <w:rFonts w:eastAsiaTheme="majorEastAsia"/>
        </w:rPr>
        <w:t>wil</w:t>
      </w:r>
      <w:proofErr w:type="spellEnd"/>
      <w:r>
        <w:rPr>
          <w:rStyle w:val="Fett"/>
          <w:rFonts w:eastAsiaTheme="majorEastAsia"/>
        </w:rPr>
        <w:t xml:space="preserve"> </w:t>
      </w:r>
      <w:proofErr w:type="spellStart"/>
      <w:r>
        <w:rPr>
          <w:rStyle w:val="Fett"/>
          <w:rFonts w:eastAsiaTheme="majorEastAsia"/>
        </w:rPr>
        <w:t>wasser</w:t>
      </w:r>
      <w:proofErr w:type="spellEnd"/>
      <w:r>
        <w:rPr>
          <w:rStyle w:val="Fett"/>
          <w:rFonts w:eastAsiaTheme="majorEastAsia"/>
        </w:rPr>
        <w:t xml:space="preserve"> in der </w:t>
      </w:r>
      <w:proofErr w:type="spellStart"/>
      <w:r>
        <w:rPr>
          <w:rStyle w:val="Fett"/>
          <w:rFonts w:eastAsiaTheme="majorEastAsia"/>
        </w:rPr>
        <w:t>wuesten</w:t>
      </w:r>
      <w:proofErr w:type="spellEnd"/>
      <w:r>
        <w:rPr>
          <w:rStyle w:val="Fett"/>
          <w:rFonts w:eastAsiaTheme="majorEastAsia"/>
        </w:rPr>
        <w:t xml:space="preserve"> und </w:t>
      </w:r>
      <w:proofErr w:type="spellStart"/>
      <w:r>
        <w:rPr>
          <w:rStyle w:val="Fett"/>
          <w:rFonts w:eastAsiaTheme="majorEastAsia"/>
        </w:rPr>
        <w:t>stroeme</w:t>
      </w:r>
      <w:proofErr w:type="spellEnd"/>
      <w:r>
        <w:rPr>
          <w:rStyle w:val="Fett"/>
          <w:rFonts w:eastAsiaTheme="majorEastAsia"/>
        </w:rPr>
        <w:t xml:space="preserve"> in der </w:t>
      </w:r>
      <w:proofErr w:type="spellStart"/>
      <w:r>
        <w:rPr>
          <w:rStyle w:val="Fett"/>
          <w:rFonts w:eastAsiaTheme="majorEastAsia"/>
        </w:rPr>
        <w:t>eynode</w:t>
      </w:r>
      <w:proofErr w:type="spellEnd"/>
      <w:r>
        <w:rPr>
          <w:rStyle w:val="Fett"/>
          <w:rFonts w:eastAsiaTheme="majorEastAsia"/>
        </w:rPr>
        <w:t xml:space="preserve"> geben </w:t>
      </w:r>
      <w:proofErr w:type="spellStart"/>
      <w:r>
        <w:rPr>
          <w:rStyle w:val="Fett"/>
          <w:rFonts w:eastAsiaTheme="majorEastAsia"/>
        </w:rPr>
        <w:t>zutrincken</w:t>
      </w:r>
      <w:proofErr w:type="spellEnd"/>
      <w:r>
        <w:rPr>
          <w:rStyle w:val="Fett"/>
          <w:rFonts w:eastAsiaTheme="majorEastAsia"/>
        </w:rPr>
        <w:t xml:space="preserve"> mein </w:t>
      </w:r>
      <w:proofErr w:type="spellStart"/>
      <w:r>
        <w:rPr>
          <w:rStyle w:val="Fett"/>
          <w:rFonts w:eastAsiaTheme="majorEastAsia"/>
        </w:rPr>
        <w:t>volck</w:t>
      </w:r>
      <w:proofErr w:type="spellEnd"/>
      <w:r>
        <w:rPr>
          <w:rStyle w:val="Fett"/>
          <w:rFonts w:eastAsiaTheme="majorEastAsia"/>
        </w:rPr>
        <w:t xml:space="preserve"> mein </w:t>
      </w:r>
      <w:proofErr w:type="spellStart"/>
      <w:r>
        <w:rPr>
          <w:rStyle w:val="Fett"/>
          <w:rFonts w:eastAsiaTheme="majorEastAsia"/>
        </w:rPr>
        <w:t>außerweleten</w:t>
      </w:r>
      <w:proofErr w:type="spellEnd"/>
      <w:r>
        <w:rPr>
          <w:rStyle w:val="Fett"/>
          <w:rFonts w:eastAsiaTheme="majorEastAsia"/>
        </w:rPr>
        <w:t>.</w:t>
      </w:r>
      <w:r>
        <w:t xml:space="preserve"> </w:t>
      </w:r>
    </w:p>
    <w:p w14:paraId="4449649D" w14:textId="77777777" w:rsidR="00DD44BB" w:rsidRDefault="00DD44BB" w:rsidP="00DD44BB">
      <w:pPr>
        <w:pStyle w:val="StandardWeb"/>
      </w:pPr>
      <w:r>
        <w:t xml:space="preserve">Aus </w:t>
      </w:r>
      <w:proofErr w:type="spellStart"/>
      <w:r>
        <w:t>disem</w:t>
      </w:r>
      <w:proofErr w:type="spellEnd"/>
      <w:r>
        <w:t xml:space="preserve"> dritten teil last uns zwo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Erstlich </w:t>
      </w:r>
    </w:p>
    <w:p w14:paraId="4EA5ABBB" w14:textId="77777777" w:rsidR="00DD44BB" w:rsidRDefault="00DD44BB" w:rsidP="00DD44BB">
      <w:pPr>
        <w:pStyle w:val="berschrift3"/>
      </w:pPr>
      <w:r>
        <w:t xml:space="preserve">Wie ER die </w:t>
      </w:r>
      <w:proofErr w:type="spellStart"/>
      <w:r>
        <w:t>Christglewbigen</w:t>
      </w:r>
      <w:proofErr w:type="spellEnd"/>
      <w:r>
        <w:t xml:space="preserve"> Juden mit </w:t>
      </w:r>
      <w:proofErr w:type="spellStart"/>
      <w:r>
        <w:t>exempeln</w:t>
      </w:r>
      <w:proofErr w:type="spellEnd"/>
      <w:r>
        <w:t xml:space="preserve"> des Alten Testaments </w:t>
      </w:r>
      <w:proofErr w:type="spellStart"/>
      <w:r>
        <w:t>troestet</w:t>
      </w:r>
      <w:proofErr w:type="spellEnd"/>
      <w:r>
        <w:t xml:space="preserve"> und das </w:t>
      </w:r>
      <w:proofErr w:type="spellStart"/>
      <w:r>
        <w:t>Newe</w:t>
      </w:r>
      <w:proofErr w:type="spellEnd"/>
      <w:r>
        <w:t xml:space="preserve"> Testament </w:t>
      </w:r>
      <w:proofErr w:type="spellStart"/>
      <w:r>
        <w:t>stifftet</w:t>
      </w:r>
      <w:proofErr w:type="spellEnd"/>
      <w:r>
        <w:t>.</w:t>
      </w:r>
    </w:p>
    <w:p w14:paraId="44BA16D3" w14:textId="77777777" w:rsidR="00DD44BB" w:rsidRDefault="00DD44BB" w:rsidP="00DD44BB">
      <w:pPr>
        <w:pStyle w:val="StandardWeb"/>
      </w:pPr>
      <w:r>
        <w:t xml:space="preserve">Der Herr </w:t>
      </w:r>
      <w:proofErr w:type="spellStart"/>
      <w:r>
        <w:t>ewer</w:t>
      </w:r>
      <w:proofErr w:type="spellEnd"/>
      <w:r>
        <w:t xml:space="preserve"> </w:t>
      </w:r>
      <w:proofErr w:type="spellStart"/>
      <w:r>
        <w:t>Erloeser</w:t>
      </w:r>
      <w:proofErr w:type="spellEnd"/>
      <w:r>
        <w:t xml:space="preserve"> und heilig in Israel ist unser Herr JESUS CHRISTUS: welchen auch der Christengel unsern Heiland und Simeon des </w:t>
      </w:r>
      <w:proofErr w:type="spellStart"/>
      <w:r>
        <w:t>volckes</w:t>
      </w:r>
      <w:proofErr w:type="spellEnd"/>
      <w:r>
        <w:t xml:space="preserve"> Israel preis nennet Lu. 2: denn CHRISTUS </w:t>
      </w:r>
      <w:proofErr w:type="spellStart"/>
      <w:r>
        <w:t>heutte</w:t>
      </w:r>
      <w:proofErr w:type="spellEnd"/>
      <w:r>
        <w:t xml:space="preserve"> gestern ewiglich aller heiligen </w:t>
      </w:r>
      <w:proofErr w:type="spellStart"/>
      <w:r>
        <w:t>Koenig</w:t>
      </w:r>
      <w:proofErr w:type="spellEnd"/>
      <w:r>
        <w:t xml:space="preserve"> </w:t>
      </w:r>
      <w:proofErr w:type="spellStart"/>
      <w:r>
        <w:t>Erloeser</w:t>
      </w:r>
      <w:proofErr w:type="spellEnd"/>
      <w:r>
        <w:t xml:space="preserve"> und Heiland ist: und </w:t>
      </w:r>
      <w:proofErr w:type="spellStart"/>
      <w:r>
        <w:t>wil</w:t>
      </w:r>
      <w:proofErr w:type="spellEnd"/>
      <w:r>
        <w:t xml:space="preserve"> mit dem </w:t>
      </w:r>
      <w:proofErr w:type="spellStart"/>
      <w:r>
        <w:t>worttlin</w:t>
      </w:r>
      <w:proofErr w:type="spellEnd"/>
      <w:r>
        <w:t xml:space="preserve"> (</w:t>
      </w:r>
      <w:proofErr w:type="spellStart"/>
      <w:r>
        <w:t>Koenig</w:t>
      </w:r>
      <w:proofErr w:type="spellEnd"/>
      <w:r>
        <w:t xml:space="preserve">) anzeigen / das er von Gott dazu verordnet das er allen </w:t>
      </w:r>
      <w:proofErr w:type="spellStart"/>
      <w:r>
        <w:t>glewbigen</w:t>
      </w:r>
      <w:proofErr w:type="spellEnd"/>
      <w:r>
        <w:t xml:space="preserve"> Juden und Heiden zu gut </w:t>
      </w:r>
      <w:proofErr w:type="spellStart"/>
      <w:r>
        <w:t>regire</w:t>
      </w:r>
      <w:proofErr w:type="spellEnd"/>
      <w:r>
        <w:t xml:space="preserve"> / das ist mit seinem </w:t>
      </w:r>
      <w:proofErr w:type="spellStart"/>
      <w:r>
        <w:t>Wortt</w:t>
      </w:r>
      <w:proofErr w:type="spellEnd"/>
      <w:r>
        <w:t xml:space="preserve"> und Geist von </w:t>
      </w:r>
      <w:proofErr w:type="spellStart"/>
      <w:r>
        <w:t>suenden</w:t>
      </w:r>
      <w:proofErr w:type="spellEnd"/>
      <w:r>
        <w:t xml:space="preserve"> </w:t>
      </w:r>
      <w:proofErr w:type="spellStart"/>
      <w:r>
        <w:t>helffe</w:t>
      </w:r>
      <w:proofErr w:type="spellEnd"/>
      <w:r>
        <w:t xml:space="preserve"> und sie seligmache / wie </w:t>
      </w:r>
      <w:proofErr w:type="spellStart"/>
      <w:r>
        <w:t>Psal</w:t>
      </w:r>
      <w:proofErr w:type="spellEnd"/>
      <w:r>
        <w:t xml:space="preserve">. 2. zeuget. Rigel </w:t>
      </w:r>
      <w:proofErr w:type="spellStart"/>
      <w:r>
        <w:t>zustossen</w:t>
      </w:r>
      <w:proofErr w:type="spellEnd"/>
      <w:r>
        <w:t xml:space="preserve"> </w:t>
      </w:r>
      <w:proofErr w:type="spellStart"/>
      <w:r>
        <w:t>heist</w:t>
      </w:r>
      <w:proofErr w:type="spellEnd"/>
      <w:r>
        <w:t xml:space="preserve"> den Babylonischen </w:t>
      </w:r>
      <w:proofErr w:type="spellStart"/>
      <w:r>
        <w:t>gewalt</w:t>
      </w:r>
      <w:proofErr w:type="spellEnd"/>
      <w:r>
        <w:t xml:space="preserve"> durch Cores </w:t>
      </w:r>
      <w:proofErr w:type="spellStart"/>
      <w:r>
        <w:t>verstoeren</w:t>
      </w:r>
      <w:proofErr w:type="spellEnd"/>
      <w:r>
        <w:t xml:space="preserve">: und redet nach </w:t>
      </w:r>
      <w:proofErr w:type="spellStart"/>
      <w:r>
        <w:t>Ebreischer</w:t>
      </w:r>
      <w:proofErr w:type="spellEnd"/>
      <w:r>
        <w:t xml:space="preserve"> sprachen weise von </w:t>
      </w:r>
      <w:proofErr w:type="spellStart"/>
      <w:r>
        <w:t>kunfftiger</w:t>
      </w:r>
      <w:proofErr w:type="spellEnd"/>
      <w:r>
        <w:t xml:space="preserve"> </w:t>
      </w:r>
      <w:proofErr w:type="spellStart"/>
      <w:r>
        <w:t>erloesung</w:t>
      </w:r>
      <w:proofErr w:type="spellEnd"/>
      <w:r>
        <w:t xml:space="preserve"> aus Babel als von vergangener / damit anzuzeigen die vor und </w:t>
      </w:r>
      <w:proofErr w:type="spellStart"/>
      <w:r>
        <w:t>allwissenheit</w:t>
      </w:r>
      <w:proofErr w:type="spellEnd"/>
      <w:r>
        <w:t xml:space="preserve"> CHRISTI. </w:t>
      </w:r>
      <w:proofErr w:type="spellStart"/>
      <w:r>
        <w:t>Roß</w:t>
      </w:r>
      <w:proofErr w:type="spellEnd"/>
      <w:r>
        <w:t xml:space="preserve"> und Wagen </w:t>
      </w:r>
      <w:proofErr w:type="spellStart"/>
      <w:r>
        <w:t>auff</w:t>
      </w:r>
      <w:proofErr w:type="spellEnd"/>
      <w:r>
        <w:t xml:space="preserve"> einem </w:t>
      </w:r>
      <w:proofErr w:type="spellStart"/>
      <w:r>
        <w:t>hauffen</w:t>
      </w:r>
      <w:proofErr w:type="spellEnd"/>
      <w:r>
        <w:t xml:space="preserve"> </w:t>
      </w:r>
      <w:proofErr w:type="spellStart"/>
      <w:r>
        <w:t>ligen</w:t>
      </w:r>
      <w:proofErr w:type="spellEnd"/>
      <w:r>
        <w:t xml:space="preserve"> </w:t>
      </w:r>
      <w:proofErr w:type="spellStart"/>
      <w:r>
        <w:t>heist</w:t>
      </w:r>
      <w:proofErr w:type="spellEnd"/>
      <w:r>
        <w:t xml:space="preserve"> / Pharao mit seinem </w:t>
      </w:r>
      <w:proofErr w:type="spellStart"/>
      <w:r>
        <w:t>heer</w:t>
      </w:r>
      <w:proofErr w:type="spellEnd"/>
      <w:r>
        <w:t xml:space="preserve"> ins </w:t>
      </w:r>
      <w:proofErr w:type="spellStart"/>
      <w:r>
        <w:t>Rotemeer</w:t>
      </w:r>
      <w:proofErr w:type="spellEnd"/>
      <w:r>
        <w:t xml:space="preserve"> </w:t>
      </w:r>
      <w:proofErr w:type="spellStart"/>
      <w:r>
        <w:t>gestortzt</w:t>
      </w:r>
      <w:proofErr w:type="spellEnd"/>
      <w:r>
        <w:t xml:space="preserve"> sein / wie Mose zeuget </w:t>
      </w:r>
      <w:proofErr w:type="spellStart"/>
      <w:r>
        <w:t>Exodi</w:t>
      </w:r>
      <w:proofErr w:type="spellEnd"/>
      <w:r>
        <w:t xml:space="preserve"> 15. </w:t>
      </w:r>
    </w:p>
    <w:p w14:paraId="320A7A17" w14:textId="77777777" w:rsidR="00DD44BB" w:rsidRDefault="00DD44BB" w:rsidP="00DD44BB">
      <w:pPr>
        <w:pStyle w:val="StandardWeb"/>
      </w:pPr>
      <w:r>
        <w:t xml:space="preserve">Wie er nu mit </w:t>
      </w:r>
      <w:proofErr w:type="spellStart"/>
      <w:r>
        <w:t>disen</w:t>
      </w:r>
      <w:proofErr w:type="spellEnd"/>
      <w:r>
        <w:t xml:space="preserve"> </w:t>
      </w:r>
      <w:proofErr w:type="spellStart"/>
      <w:r>
        <w:t>wortten</w:t>
      </w:r>
      <w:proofErr w:type="spellEnd"/>
      <w:r>
        <w:t xml:space="preserve"> (so spricht der Herr </w:t>
      </w:r>
      <w:proofErr w:type="spellStart"/>
      <w:r>
        <w:t>ewer</w:t>
      </w:r>
      <w:proofErr w:type="spellEnd"/>
      <w:r>
        <w:t xml:space="preserve"> </w:t>
      </w:r>
      <w:proofErr w:type="spellStart"/>
      <w:r>
        <w:t>Erloeser</w:t>
      </w:r>
      <w:proofErr w:type="spellEnd"/>
      <w:r>
        <w:t xml:space="preserve"> der heilig in Israel / um </w:t>
      </w:r>
      <w:proofErr w:type="spellStart"/>
      <w:r>
        <w:t>bewert</w:t>
      </w:r>
      <w:proofErr w:type="spellEnd"/>
      <w:r>
        <w:t xml:space="preserve"> willen hab ich gen Babel </w:t>
      </w:r>
      <w:proofErr w:type="spellStart"/>
      <w:r>
        <w:t>gesand</w:t>
      </w:r>
      <w:proofErr w:type="spellEnd"/>
      <w:r>
        <w:t xml:space="preserve"> und habe die Rigel all herunter </w:t>
      </w:r>
      <w:proofErr w:type="spellStart"/>
      <w:r>
        <w:t>gestossen</w:t>
      </w:r>
      <w:proofErr w:type="spellEnd"/>
      <w:r>
        <w:t xml:space="preserve"> und die klagende </w:t>
      </w:r>
      <w:proofErr w:type="spellStart"/>
      <w:r>
        <w:t>Chaldeer</w:t>
      </w:r>
      <w:proofErr w:type="spellEnd"/>
      <w:r>
        <w:t xml:space="preserve"> in die Schiffe </w:t>
      </w:r>
      <w:proofErr w:type="spellStart"/>
      <w:r>
        <w:t>geiaget</w:t>
      </w:r>
      <w:proofErr w:type="spellEnd"/>
      <w:r>
        <w:t xml:space="preserve">: ich bin der Herr </w:t>
      </w:r>
      <w:proofErr w:type="spellStart"/>
      <w:r>
        <w:t>ewer</w:t>
      </w:r>
      <w:proofErr w:type="spellEnd"/>
      <w:r>
        <w:t xml:space="preserve"> heilig der ich Israel </w:t>
      </w:r>
      <w:proofErr w:type="spellStart"/>
      <w:r>
        <w:t>geholffen</w:t>
      </w:r>
      <w:proofErr w:type="spellEnd"/>
      <w:r>
        <w:t xml:space="preserve"> hab </w:t>
      </w:r>
      <w:proofErr w:type="spellStart"/>
      <w:r>
        <w:t>ewer</w:t>
      </w:r>
      <w:proofErr w:type="spellEnd"/>
      <w:r>
        <w:t xml:space="preserve"> </w:t>
      </w:r>
      <w:proofErr w:type="spellStart"/>
      <w:r>
        <w:t>Koenig</w:t>
      </w:r>
      <w:proofErr w:type="spellEnd"/>
      <w:r>
        <w:t xml:space="preserve">.) Nicht alleine soviel zeugen das er der </w:t>
      </w:r>
      <w:proofErr w:type="spellStart"/>
      <w:r>
        <w:t>Allmechtig</w:t>
      </w:r>
      <w:proofErr w:type="spellEnd"/>
      <w:r>
        <w:t xml:space="preserve"> Gott der vor seiner </w:t>
      </w:r>
      <w:proofErr w:type="spellStart"/>
      <w:r>
        <w:t>menschwerdung</w:t>
      </w:r>
      <w:proofErr w:type="spellEnd"/>
      <w:r>
        <w:t xml:space="preserve"> die Juden aus Babel </w:t>
      </w:r>
      <w:proofErr w:type="spellStart"/>
      <w:r>
        <w:t>erloest</w:t>
      </w:r>
      <w:proofErr w:type="spellEnd"/>
      <w:r>
        <w:t xml:space="preserve"> habe sondern auch damit anzeigen seine </w:t>
      </w:r>
      <w:proofErr w:type="spellStart"/>
      <w:r>
        <w:t>vorundallwissenheit</w:t>
      </w:r>
      <w:proofErr w:type="spellEnd"/>
      <w:r>
        <w:t xml:space="preserve"> das er redet von der Babylonischen </w:t>
      </w:r>
      <w:proofErr w:type="spellStart"/>
      <w:r>
        <w:t>erloesung</w:t>
      </w:r>
      <w:proofErr w:type="spellEnd"/>
      <w:r>
        <w:t xml:space="preserve"> als vergangen die doch noch </w:t>
      </w:r>
      <w:proofErr w:type="spellStart"/>
      <w:r>
        <w:t>uber</w:t>
      </w:r>
      <w:proofErr w:type="spellEnd"/>
      <w:r>
        <w:t xml:space="preserve"> viel </w:t>
      </w:r>
      <w:proofErr w:type="spellStart"/>
      <w:r>
        <w:t>jar</w:t>
      </w:r>
      <w:proofErr w:type="spellEnd"/>
      <w:r>
        <w:t xml:space="preserve"> erst </w:t>
      </w:r>
      <w:proofErr w:type="spellStart"/>
      <w:r>
        <w:t>gescheen</w:t>
      </w:r>
      <w:proofErr w:type="spellEnd"/>
      <w:r>
        <w:t xml:space="preserve"> </w:t>
      </w:r>
      <w:proofErr w:type="spellStart"/>
      <w:r>
        <w:t>solt</w:t>
      </w:r>
      <w:proofErr w:type="spellEnd"/>
      <w:r>
        <w:t xml:space="preserve">. </w:t>
      </w:r>
    </w:p>
    <w:p w14:paraId="56FA8B3D" w14:textId="77777777" w:rsidR="00DD44BB" w:rsidRDefault="00DD44BB" w:rsidP="00DD44BB">
      <w:pPr>
        <w:pStyle w:val="StandardWeb"/>
      </w:pPr>
      <w:r>
        <w:t xml:space="preserve">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(so spricht der Herr der im Meer </w:t>
      </w:r>
      <w:proofErr w:type="spellStart"/>
      <w:r>
        <w:t>wege</w:t>
      </w:r>
      <w:proofErr w:type="spellEnd"/>
      <w:r>
        <w:t xml:space="preserve"> in </w:t>
      </w:r>
      <w:proofErr w:type="spellStart"/>
      <w:r>
        <w:t>starcken</w:t>
      </w:r>
      <w:proofErr w:type="spellEnd"/>
      <w:r>
        <w:t xml:space="preserve"> wassern </w:t>
      </w:r>
      <w:proofErr w:type="spellStart"/>
      <w:r>
        <w:t>bane</w:t>
      </w:r>
      <w:proofErr w:type="spellEnd"/>
      <w:r>
        <w:t xml:space="preserve"> macht / der </w:t>
      </w:r>
      <w:proofErr w:type="spellStart"/>
      <w:r>
        <w:t>eraußbringet</w:t>
      </w:r>
      <w:proofErr w:type="spellEnd"/>
      <w:r>
        <w:t xml:space="preserve"> wagen und </w:t>
      </w:r>
      <w:proofErr w:type="spellStart"/>
      <w:r>
        <w:t>Roß</w:t>
      </w:r>
      <w:proofErr w:type="spellEnd"/>
      <w:r>
        <w:t xml:space="preserve"> </w:t>
      </w:r>
      <w:proofErr w:type="spellStart"/>
      <w:r>
        <w:t>heer</w:t>
      </w:r>
      <w:proofErr w:type="spellEnd"/>
      <w:r>
        <w:t xml:space="preserve"> und macht das sie </w:t>
      </w:r>
      <w:proofErr w:type="spellStart"/>
      <w:r>
        <w:t>auff</w:t>
      </w:r>
      <w:proofErr w:type="spellEnd"/>
      <w:r>
        <w:t xml:space="preserve"> einem </w:t>
      </w:r>
      <w:proofErr w:type="spellStart"/>
      <w:r>
        <w:t>hauffen</w:t>
      </w:r>
      <w:proofErr w:type="spellEnd"/>
      <w:r>
        <w:t xml:space="preserve"> da </w:t>
      </w:r>
      <w:proofErr w:type="spellStart"/>
      <w:r>
        <w:t>ligen</w:t>
      </w:r>
      <w:proofErr w:type="spellEnd"/>
      <w:r>
        <w:t xml:space="preserve"> </w:t>
      </w:r>
      <w:proofErr w:type="spellStart"/>
      <w:r>
        <w:t>unn</w:t>
      </w:r>
      <w:proofErr w:type="spellEnd"/>
      <w:r>
        <w:t xml:space="preserve"> nicht </w:t>
      </w:r>
      <w:proofErr w:type="spellStart"/>
      <w:r>
        <w:t>auffstehen</w:t>
      </w:r>
      <w:proofErr w:type="spellEnd"/>
      <w:r>
        <w:t xml:space="preserve"> das sie </w:t>
      </w:r>
      <w:proofErr w:type="spellStart"/>
      <w:r>
        <w:t>verleschen</w:t>
      </w:r>
      <w:proofErr w:type="spellEnd"/>
      <w:r>
        <w:t xml:space="preserve"> wie ein </w:t>
      </w:r>
      <w:proofErr w:type="spellStart"/>
      <w:r>
        <w:t>liecht</w:t>
      </w:r>
      <w:proofErr w:type="spellEnd"/>
      <w:r>
        <w:t xml:space="preserve"> </w:t>
      </w:r>
      <w:proofErr w:type="spellStart"/>
      <w:r>
        <w:t>verleschet</w:t>
      </w:r>
      <w:proofErr w:type="spellEnd"/>
      <w:r>
        <w:t xml:space="preserve">) </w:t>
      </w:r>
      <w:proofErr w:type="spellStart"/>
      <w:r>
        <w:t>darumb</w:t>
      </w:r>
      <w:proofErr w:type="spellEnd"/>
      <w:r>
        <w:t xml:space="preserve"> anzeigen / wie er der </w:t>
      </w:r>
      <w:proofErr w:type="spellStart"/>
      <w:r>
        <w:t>Allmechtig</w:t>
      </w:r>
      <w:proofErr w:type="spellEnd"/>
      <w:r>
        <w:t xml:space="preserve"> Gott ist der Israel aus </w:t>
      </w:r>
      <w:proofErr w:type="spellStart"/>
      <w:r>
        <w:t>Egypten</w:t>
      </w:r>
      <w:proofErr w:type="spellEnd"/>
      <w:r>
        <w:t xml:space="preserve"> </w:t>
      </w:r>
      <w:proofErr w:type="spellStart"/>
      <w:r>
        <w:t>erloest</w:t>
      </w:r>
      <w:proofErr w:type="spellEnd"/>
      <w:r>
        <w:t xml:space="preserve"> und die </w:t>
      </w:r>
      <w:proofErr w:type="spellStart"/>
      <w:r>
        <w:t>Egypter</w:t>
      </w:r>
      <w:proofErr w:type="spellEnd"/>
      <w:r>
        <w:t xml:space="preserve"> vertilget habe wie man ein </w:t>
      </w:r>
      <w:proofErr w:type="spellStart"/>
      <w:r>
        <w:t>liecht</w:t>
      </w:r>
      <w:proofErr w:type="spellEnd"/>
      <w:r>
        <w:t xml:space="preserve"> </w:t>
      </w:r>
      <w:proofErr w:type="spellStart"/>
      <w:r>
        <w:t>ausleschet</w:t>
      </w:r>
      <w:proofErr w:type="spellEnd"/>
      <w:r>
        <w:t xml:space="preserve"> / das er in seiner </w:t>
      </w:r>
      <w:proofErr w:type="spellStart"/>
      <w:r>
        <w:t>menscheit</w:t>
      </w:r>
      <w:proofErr w:type="spellEnd"/>
      <w:r>
        <w:t xml:space="preserve"> auch </w:t>
      </w:r>
      <w:proofErr w:type="spellStart"/>
      <w:r>
        <w:t>fur</w:t>
      </w:r>
      <w:proofErr w:type="spellEnd"/>
      <w:r>
        <w:t xml:space="preserve"> einen solchen </w:t>
      </w:r>
      <w:proofErr w:type="spellStart"/>
      <w:r>
        <w:t>Allmechtigen</w:t>
      </w:r>
      <w:proofErr w:type="spellEnd"/>
      <w:r>
        <w:t xml:space="preserve"> </w:t>
      </w:r>
      <w:proofErr w:type="spellStart"/>
      <w:r>
        <w:t>Helffe</w:t>
      </w:r>
      <w:proofErr w:type="spellEnd"/>
      <w:r>
        <w:t xml:space="preserve"> Gott </w:t>
      </w:r>
      <w:proofErr w:type="spellStart"/>
      <w:r>
        <w:t>erkand</w:t>
      </w:r>
      <w:proofErr w:type="spellEnd"/>
      <w:r>
        <w:t xml:space="preserve"> </w:t>
      </w:r>
      <w:proofErr w:type="spellStart"/>
      <w:r>
        <w:t>wuerde</w:t>
      </w:r>
      <w:proofErr w:type="spellEnd"/>
      <w:r>
        <w:t xml:space="preserve"> / Summa der in seiner </w:t>
      </w:r>
      <w:proofErr w:type="spellStart"/>
      <w:r>
        <w:t>menscheit</w:t>
      </w:r>
      <w:proofErr w:type="spellEnd"/>
      <w:r>
        <w:t xml:space="preserve"> </w:t>
      </w:r>
      <w:proofErr w:type="spellStart"/>
      <w:r>
        <w:t>wol</w:t>
      </w:r>
      <w:proofErr w:type="spellEnd"/>
      <w:r>
        <w:t xml:space="preserve"> </w:t>
      </w:r>
      <w:proofErr w:type="spellStart"/>
      <w:r>
        <w:t>grossere</w:t>
      </w:r>
      <w:proofErr w:type="spellEnd"/>
      <w:r>
        <w:t xml:space="preserve"> wunder thun wolle und werde denn er im Alten Testament gethan: welche </w:t>
      </w:r>
      <w:proofErr w:type="spellStart"/>
      <w:r>
        <w:t>meinung</w:t>
      </w:r>
      <w:proofErr w:type="spellEnd"/>
      <w:r>
        <w:t xml:space="preserve"> er auch anzeiget damit das er mit folgenden </w:t>
      </w:r>
      <w:proofErr w:type="spellStart"/>
      <w:r>
        <w:t>wortten</w:t>
      </w:r>
      <w:proofErr w:type="spellEnd"/>
      <w:r>
        <w:t xml:space="preserve"> das Alt Testament </w:t>
      </w:r>
      <w:proofErr w:type="spellStart"/>
      <w:r>
        <w:t>auffhebet</w:t>
      </w:r>
      <w:proofErr w:type="spellEnd"/>
      <w:r>
        <w:t xml:space="preserve"> und das </w:t>
      </w:r>
      <w:proofErr w:type="spellStart"/>
      <w:r>
        <w:t>Newe</w:t>
      </w:r>
      <w:proofErr w:type="spellEnd"/>
      <w:r>
        <w:t xml:space="preserve"> </w:t>
      </w:r>
      <w:proofErr w:type="spellStart"/>
      <w:r>
        <w:t>stifftet</w:t>
      </w:r>
      <w:proofErr w:type="spellEnd"/>
      <w:r>
        <w:t xml:space="preserve">. Nu </w:t>
      </w:r>
    </w:p>
    <w:p w14:paraId="64BC768E" w14:textId="77777777" w:rsidR="00DD44BB" w:rsidRDefault="00DD44BB" w:rsidP="00DD44BB">
      <w:pPr>
        <w:pStyle w:val="berschrift3"/>
      </w:pPr>
      <w:r>
        <w:t xml:space="preserve">Von Drachen und </w:t>
      </w:r>
      <w:proofErr w:type="spellStart"/>
      <w:r>
        <w:t>Straussen</w:t>
      </w:r>
      <w:proofErr w:type="spellEnd"/>
      <w:r>
        <w:t xml:space="preserve"> die Gott loben im </w:t>
      </w:r>
      <w:proofErr w:type="spellStart"/>
      <w:r>
        <w:t>Newen</w:t>
      </w:r>
      <w:proofErr w:type="spellEnd"/>
      <w:r>
        <w:t xml:space="preserve"> Testament.</w:t>
      </w:r>
    </w:p>
    <w:p w14:paraId="2D1D05CC" w14:textId="77777777" w:rsidR="00DD44BB" w:rsidRDefault="00DD44BB" w:rsidP="00DD44BB">
      <w:pPr>
        <w:pStyle w:val="StandardWeb"/>
      </w:pPr>
      <w:r>
        <w:t xml:space="preserve">Durchs Alt und Vorige wird verstanden das </w:t>
      </w:r>
      <w:proofErr w:type="spellStart"/>
      <w:r>
        <w:t>gesetz</w:t>
      </w:r>
      <w:proofErr w:type="spellEnd"/>
      <w:r>
        <w:t xml:space="preserve"> und alt Testament on </w:t>
      </w:r>
      <w:proofErr w:type="spellStart"/>
      <w:r>
        <w:t>Gottliche</w:t>
      </w:r>
      <w:proofErr w:type="spellEnd"/>
      <w:r>
        <w:t xml:space="preserve"> </w:t>
      </w:r>
      <w:proofErr w:type="spellStart"/>
      <w:r>
        <w:t>verheissunge</w:t>
      </w:r>
      <w:proofErr w:type="spellEnd"/>
      <w:r>
        <w:t xml:space="preserve"> von CHRISTO: denn ob schon Gottes </w:t>
      </w:r>
      <w:proofErr w:type="spellStart"/>
      <w:r>
        <w:t>verheissunge</w:t>
      </w:r>
      <w:proofErr w:type="spellEnd"/>
      <w:r>
        <w:t xml:space="preserve"> das Evangelion CHRISTI geschrieben sind im Alten Testament / dennoch werden sie nicht wie das Levitisch </w:t>
      </w:r>
      <w:proofErr w:type="spellStart"/>
      <w:r>
        <w:t>gesetz</w:t>
      </w:r>
      <w:proofErr w:type="spellEnd"/>
      <w:r>
        <w:t xml:space="preserve"> und Juden Recht </w:t>
      </w:r>
      <w:proofErr w:type="spellStart"/>
      <w:r>
        <w:t>auffgehaben</w:t>
      </w:r>
      <w:proofErr w:type="spellEnd"/>
      <w:r>
        <w:t xml:space="preserve"> / sondern durch CHRISTUM </w:t>
      </w:r>
      <w:proofErr w:type="spellStart"/>
      <w:r>
        <w:t>erfuellet</w:t>
      </w:r>
      <w:proofErr w:type="spellEnd"/>
      <w:r>
        <w:t xml:space="preserve"> und </w:t>
      </w:r>
      <w:proofErr w:type="spellStart"/>
      <w:r>
        <w:t>geprediget</w:t>
      </w:r>
      <w:proofErr w:type="spellEnd"/>
      <w:r>
        <w:t xml:space="preserve"> / wie Luce. 1. </w:t>
      </w:r>
      <w:proofErr w:type="spellStart"/>
      <w:r>
        <w:t>Sacharias</w:t>
      </w:r>
      <w:proofErr w:type="spellEnd"/>
      <w:r>
        <w:t xml:space="preserve"> und Maria davon </w:t>
      </w:r>
      <w:proofErr w:type="spellStart"/>
      <w:r>
        <w:t>rhuemeten</w:t>
      </w:r>
      <w:proofErr w:type="spellEnd"/>
      <w:r>
        <w:t xml:space="preserve"> und CHRISTUS </w:t>
      </w:r>
      <w:proofErr w:type="spellStart"/>
      <w:r>
        <w:t>selbs</w:t>
      </w:r>
      <w:proofErr w:type="spellEnd"/>
      <w:r>
        <w:t xml:space="preserve"> Lu. 24. Daraus </w:t>
      </w:r>
      <w:proofErr w:type="spellStart"/>
      <w:r>
        <w:t>wolzuverstehen</w:t>
      </w:r>
      <w:proofErr w:type="spellEnd"/>
      <w:r>
        <w:t xml:space="preserve"> das nicht </w:t>
      </w:r>
      <w:proofErr w:type="spellStart"/>
      <w:r>
        <w:t>gedencken</w:t>
      </w:r>
      <w:proofErr w:type="spellEnd"/>
      <w:r>
        <w:t xml:space="preserve"> sollen an das Alt / und nicht acht haben </w:t>
      </w:r>
      <w:proofErr w:type="spellStart"/>
      <w:r>
        <w:t>auff</w:t>
      </w:r>
      <w:proofErr w:type="spellEnd"/>
      <w:r>
        <w:t xml:space="preserve"> das vorige / </w:t>
      </w:r>
      <w:proofErr w:type="spellStart"/>
      <w:r>
        <w:t>heisse</w:t>
      </w:r>
      <w:proofErr w:type="spellEnd"/>
      <w:r>
        <w:t xml:space="preserve"> / mehr </w:t>
      </w:r>
      <w:proofErr w:type="spellStart"/>
      <w:r>
        <w:t>auff</w:t>
      </w:r>
      <w:proofErr w:type="spellEnd"/>
      <w:r>
        <w:t xml:space="preserve"> die </w:t>
      </w:r>
      <w:proofErr w:type="spellStart"/>
      <w:r>
        <w:t>verheissunge</w:t>
      </w:r>
      <w:proofErr w:type="spellEnd"/>
      <w:r>
        <w:t xml:space="preserve"> Gottes von CHRISTO denn </w:t>
      </w:r>
      <w:proofErr w:type="spellStart"/>
      <w:r>
        <w:t>auffs</w:t>
      </w:r>
      <w:proofErr w:type="spellEnd"/>
      <w:r>
        <w:t xml:space="preserve"> Levitische </w:t>
      </w:r>
      <w:proofErr w:type="spellStart"/>
      <w:r>
        <w:t>gesetz</w:t>
      </w:r>
      <w:proofErr w:type="spellEnd"/>
      <w:r>
        <w:t xml:space="preserve"> </w:t>
      </w:r>
      <w:proofErr w:type="spellStart"/>
      <w:r>
        <w:t>dencken</w:t>
      </w:r>
      <w:proofErr w:type="spellEnd"/>
      <w:r>
        <w:t xml:space="preserve"> </w:t>
      </w:r>
      <w:proofErr w:type="spellStart"/>
      <w:r>
        <w:t>unn</w:t>
      </w:r>
      <w:proofErr w:type="spellEnd"/>
      <w:r>
        <w:t xml:space="preserve"> </w:t>
      </w:r>
      <w:proofErr w:type="spellStart"/>
      <w:r>
        <w:t>trawen</w:t>
      </w:r>
      <w:proofErr w:type="spellEnd"/>
      <w:r>
        <w:t xml:space="preserve"> sollen / weil </w:t>
      </w:r>
      <w:proofErr w:type="spellStart"/>
      <w:r>
        <w:t>dis</w:t>
      </w:r>
      <w:proofErr w:type="spellEnd"/>
      <w:r>
        <w:t xml:space="preserve"> </w:t>
      </w:r>
      <w:proofErr w:type="spellStart"/>
      <w:r>
        <w:t>auffhoeret</w:t>
      </w:r>
      <w:proofErr w:type="spellEnd"/>
      <w:r>
        <w:t xml:space="preserve"> jenes </w:t>
      </w:r>
      <w:proofErr w:type="spellStart"/>
      <w:r>
        <w:t>imerbleibet</w:t>
      </w:r>
      <w:proofErr w:type="spellEnd"/>
      <w:r>
        <w:t xml:space="preserve"> / </w:t>
      </w:r>
      <w:proofErr w:type="spellStart"/>
      <w:r>
        <w:t>unn</w:t>
      </w:r>
      <w:proofErr w:type="spellEnd"/>
      <w:r>
        <w:t xml:space="preserve"> mehr achten sollen die </w:t>
      </w:r>
      <w:proofErr w:type="spellStart"/>
      <w:r>
        <w:t>grosse</w:t>
      </w:r>
      <w:proofErr w:type="spellEnd"/>
      <w:r>
        <w:t xml:space="preserve"> wunder und </w:t>
      </w:r>
      <w:proofErr w:type="spellStart"/>
      <w:r>
        <w:t>wolthatten</w:t>
      </w:r>
      <w:proofErr w:type="spellEnd"/>
      <w:r>
        <w:t xml:space="preserve"> so durch CHRISTUM </w:t>
      </w:r>
      <w:proofErr w:type="spellStart"/>
      <w:r>
        <w:t>gescheen</w:t>
      </w:r>
      <w:proofErr w:type="spellEnd"/>
      <w:r>
        <w:t xml:space="preserve"> werden im </w:t>
      </w:r>
      <w:proofErr w:type="spellStart"/>
      <w:r>
        <w:t>Newen</w:t>
      </w:r>
      <w:proofErr w:type="spellEnd"/>
      <w:r>
        <w:t xml:space="preserve"> Testament denn </w:t>
      </w:r>
      <w:proofErr w:type="spellStart"/>
      <w:r>
        <w:t>auff</w:t>
      </w:r>
      <w:proofErr w:type="spellEnd"/>
      <w:r>
        <w:t xml:space="preserve"> alles das im Alten Testament durch Mosen und alle heiligen </w:t>
      </w:r>
      <w:proofErr w:type="spellStart"/>
      <w:r>
        <w:t>gescheen</w:t>
      </w:r>
      <w:proofErr w:type="spellEnd"/>
      <w:r>
        <w:t xml:space="preserve"> ist. Das </w:t>
      </w:r>
      <w:proofErr w:type="spellStart"/>
      <w:r>
        <w:t>Newe</w:t>
      </w:r>
      <w:proofErr w:type="spellEnd"/>
      <w:r>
        <w:t xml:space="preserve"> so er macht ist das </w:t>
      </w:r>
      <w:proofErr w:type="spellStart"/>
      <w:r>
        <w:t>Newe</w:t>
      </w:r>
      <w:proofErr w:type="spellEnd"/>
      <w:r>
        <w:t xml:space="preserve"> Testament / davon </w:t>
      </w:r>
      <w:proofErr w:type="spellStart"/>
      <w:r>
        <w:t>Jere</w:t>
      </w:r>
      <w:proofErr w:type="spellEnd"/>
      <w:r>
        <w:t xml:space="preserve">. 31. Ich </w:t>
      </w:r>
      <w:proofErr w:type="spellStart"/>
      <w:r>
        <w:t>wil</w:t>
      </w:r>
      <w:proofErr w:type="spellEnd"/>
      <w:r>
        <w:t xml:space="preserve"> einen </w:t>
      </w:r>
      <w:proofErr w:type="spellStart"/>
      <w:r>
        <w:t>Newen</w:t>
      </w:r>
      <w:proofErr w:type="spellEnd"/>
      <w:r>
        <w:t xml:space="preserve"> </w:t>
      </w:r>
      <w:proofErr w:type="spellStart"/>
      <w:r>
        <w:t>bund</w:t>
      </w:r>
      <w:proofErr w:type="spellEnd"/>
      <w:r>
        <w:t xml:space="preserve"> mit euch machen. </w:t>
      </w:r>
    </w:p>
    <w:p w14:paraId="4D741F47" w14:textId="77777777" w:rsidR="00DD44BB" w:rsidRDefault="00DD44BB" w:rsidP="00DD44BB">
      <w:pPr>
        <w:pStyle w:val="StandardWeb"/>
      </w:pPr>
      <w:proofErr w:type="spellStart"/>
      <w:r>
        <w:t>Itzt</w:t>
      </w:r>
      <w:proofErr w:type="spellEnd"/>
      <w:r>
        <w:t xml:space="preserve"> </w:t>
      </w:r>
      <w:proofErr w:type="spellStart"/>
      <w:r>
        <w:t>auffwachsen</w:t>
      </w:r>
      <w:proofErr w:type="spellEnd"/>
      <w:r>
        <w:t xml:space="preserve"> sollen / ist </w:t>
      </w:r>
      <w:proofErr w:type="spellStart"/>
      <w:r>
        <w:t>wol</w:t>
      </w:r>
      <w:proofErr w:type="spellEnd"/>
      <w:r>
        <w:t xml:space="preserve"> </w:t>
      </w:r>
      <w:proofErr w:type="spellStart"/>
      <w:r>
        <w:t>fur</w:t>
      </w:r>
      <w:proofErr w:type="spellEnd"/>
      <w:r>
        <w:t xml:space="preserve"> Gott schon </w:t>
      </w:r>
      <w:proofErr w:type="spellStart"/>
      <w:r>
        <w:t>erfuellet</w:t>
      </w:r>
      <w:proofErr w:type="spellEnd"/>
      <w:r>
        <w:t xml:space="preserve"> sein aber </w:t>
      </w:r>
      <w:proofErr w:type="spellStart"/>
      <w:r>
        <w:t>fur</w:t>
      </w:r>
      <w:proofErr w:type="spellEnd"/>
      <w:r>
        <w:t xml:space="preserve"> der </w:t>
      </w:r>
      <w:proofErr w:type="spellStart"/>
      <w:r>
        <w:t>welt</w:t>
      </w:r>
      <w:proofErr w:type="spellEnd"/>
      <w:r>
        <w:t xml:space="preserve"> </w:t>
      </w:r>
      <w:proofErr w:type="spellStart"/>
      <w:r>
        <w:t>uber</w:t>
      </w:r>
      <w:proofErr w:type="spellEnd"/>
      <w:r>
        <w:t xml:space="preserve"> ein kleines </w:t>
      </w:r>
      <w:proofErr w:type="spellStart"/>
      <w:r>
        <w:t>erfuellet</w:t>
      </w:r>
      <w:proofErr w:type="spellEnd"/>
      <w:r>
        <w:t xml:space="preserve"> werden: als Hag. 2. </w:t>
      </w:r>
      <w:proofErr w:type="spellStart"/>
      <w:r>
        <w:t>spricth</w:t>
      </w:r>
      <w:proofErr w:type="spellEnd"/>
      <w:r>
        <w:t xml:space="preserve"> / </w:t>
      </w:r>
      <w:proofErr w:type="spellStart"/>
      <w:r>
        <w:t>uber</w:t>
      </w:r>
      <w:proofErr w:type="spellEnd"/>
      <w:r>
        <w:t xml:space="preserve"> ein kleines wird der Heiden </w:t>
      </w:r>
      <w:proofErr w:type="spellStart"/>
      <w:r>
        <w:t>trost</w:t>
      </w:r>
      <w:proofErr w:type="spellEnd"/>
      <w:r>
        <w:t xml:space="preserve"> </w:t>
      </w:r>
      <w:proofErr w:type="spellStart"/>
      <w:r>
        <w:t>komen</w:t>
      </w:r>
      <w:proofErr w:type="spellEnd"/>
      <w:r>
        <w:t xml:space="preserve"> / und Mal. 3. bald wird zu seinem Tempel </w:t>
      </w:r>
      <w:proofErr w:type="spellStart"/>
      <w:r>
        <w:t>komen</w:t>
      </w:r>
      <w:proofErr w:type="spellEnd"/>
      <w:r>
        <w:t xml:space="preserve"> des </w:t>
      </w:r>
      <w:proofErr w:type="spellStart"/>
      <w:r>
        <w:t>jr</w:t>
      </w:r>
      <w:proofErr w:type="spellEnd"/>
      <w:r>
        <w:t xml:space="preserve"> </w:t>
      </w:r>
      <w:proofErr w:type="spellStart"/>
      <w:r>
        <w:t>begeret</w:t>
      </w:r>
      <w:proofErr w:type="spellEnd"/>
      <w:r>
        <w:t xml:space="preserve">. </w:t>
      </w:r>
    </w:p>
    <w:p w14:paraId="7AE0BB29" w14:textId="77777777" w:rsidR="00DD44BB" w:rsidRDefault="00DD44BB" w:rsidP="00DD44BB">
      <w:pPr>
        <w:pStyle w:val="StandardWeb"/>
      </w:pPr>
      <w:proofErr w:type="spellStart"/>
      <w:r>
        <w:t>Wuesten</w:t>
      </w:r>
      <w:proofErr w:type="spellEnd"/>
      <w:r>
        <w:t xml:space="preserve"> und </w:t>
      </w:r>
      <w:proofErr w:type="spellStart"/>
      <w:r>
        <w:t>einode</w:t>
      </w:r>
      <w:proofErr w:type="spellEnd"/>
      <w:r>
        <w:t xml:space="preserve"> </w:t>
      </w:r>
      <w:proofErr w:type="spellStart"/>
      <w:r>
        <w:t>deutten</w:t>
      </w:r>
      <w:proofErr w:type="spellEnd"/>
      <w:r>
        <w:t xml:space="preserve"> </w:t>
      </w:r>
      <w:proofErr w:type="spellStart"/>
      <w:r>
        <w:t>auff</w:t>
      </w:r>
      <w:proofErr w:type="spellEnd"/>
      <w:r>
        <w:t xml:space="preserve"> die Heiden / so </w:t>
      </w:r>
      <w:proofErr w:type="spellStart"/>
      <w:r>
        <w:t>genennet</w:t>
      </w:r>
      <w:proofErr w:type="spellEnd"/>
      <w:r>
        <w:t xml:space="preserve"> weil sie on Gottes </w:t>
      </w:r>
      <w:proofErr w:type="spellStart"/>
      <w:r>
        <w:t>Wortt</w:t>
      </w:r>
      <w:proofErr w:type="spellEnd"/>
      <w:r>
        <w:t xml:space="preserve"> und Geist </w:t>
      </w:r>
      <w:proofErr w:type="spellStart"/>
      <w:r>
        <w:t>lebeten</w:t>
      </w:r>
      <w:proofErr w:type="spellEnd"/>
      <w:r>
        <w:t xml:space="preserve"> / als Paulus Eph. 2. zeuget. </w:t>
      </w:r>
    </w:p>
    <w:p w14:paraId="1A7901F8" w14:textId="77777777" w:rsidR="00DD44BB" w:rsidRDefault="00DD44BB" w:rsidP="00DD44BB">
      <w:pPr>
        <w:pStyle w:val="StandardWeb"/>
      </w:pPr>
      <w:r>
        <w:t xml:space="preserve">Wegmachen </w:t>
      </w:r>
      <w:proofErr w:type="spellStart"/>
      <w:r>
        <w:t>heist</w:t>
      </w:r>
      <w:proofErr w:type="spellEnd"/>
      <w:r>
        <w:t xml:space="preserve"> das Evangelion predigen / wie der Teuffer Luce. 1. den </w:t>
      </w:r>
      <w:proofErr w:type="spellStart"/>
      <w:r>
        <w:t>wege</w:t>
      </w:r>
      <w:proofErr w:type="spellEnd"/>
      <w:r>
        <w:t xml:space="preserve"> </w:t>
      </w:r>
      <w:proofErr w:type="spellStart"/>
      <w:r>
        <w:t>bereittet</w:t>
      </w:r>
      <w:proofErr w:type="spellEnd"/>
      <w:r>
        <w:t xml:space="preserve"> vor CHRISTO her. </w:t>
      </w:r>
      <w:proofErr w:type="spellStart"/>
      <w:r>
        <w:t>Wasserstroeme</w:t>
      </w:r>
      <w:proofErr w:type="spellEnd"/>
      <w:r>
        <w:t xml:space="preserve"> geben in der </w:t>
      </w:r>
      <w:proofErr w:type="spellStart"/>
      <w:r>
        <w:t>einode</w:t>
      </w:r>
      <w:proofErr w:type="spellEnd"/>
      <w:r>
        <w:t xml:space="preserve"> / ist den Geist </w:t>
      </w:r>
      <w:proofErr w:type="spellStart"/>
      <w:r>
        <w:t>uber</w:t>
      </w:r>
      <w:proofErr w:type="spellEnd"/>
      <w:r>
        <w:t xml:space="preserve"> die Heiden </w:t>
      </w:r>
      <w:proofErr w:type="spellStart"/>
      <w:r>
        <w:t>komen</w:t>
      </w:r>
      <w:proofErr w:type="spellEnd"/>
      <w:r>
        <w:t xml:space="preserve"> durch die predigt / wie in der Apostel </w:t>
      </w:r>
      <w:proofErr w:type="spellStart"/>
      <w:r>
        <w:t>geschichte</w:t>
      </w:r>
      <w:proofErr w:type="spellEnd"/>
      <w:r>
        <w:t xml:space="preserve"> Lucas schreibet. Durch Thiere </w:t>
      </w:r>
      <w:proofErr w:type="spellStart"/>
      <w:r>
        <w:t>auff</w:t>
      </w:r>
      <w:proofErr w:type="spellEnd"/>
      <w:r>
        <w:t xml:space="preserve"> dem </w:t>
      </w:r>
      <w:proofErr w:type="spellStart"/>
      <w:r>
        <w:t>feld</w:t>
      </w:r>
      <w:proofErr w:type="spellEnd"/>
      <w:r>
        <w:t xml:space="preserve"> Drachen </w:t>
      </w:r>
      <w:proofErr w:type="spellStart"/>
      <w:r>
        <w:t>Straussen</w:t>
      </w:r>
      <w:proofErr w:type="spellEnd"/>
      <w:r>
        <w:t xml:space="preserve"> verstehe die Heidenschafft mit </w:t>
      </w:r>
      <w:proofErr w:type="spellStart"/>
      <w:r>
        <w:t>jren</w:t>
      </w:r>
      <w:proofErr w:type="spellEnd"/>
      <w:r>
        <w:t xml:space="preserve"> </w:t>
      </w:r>
      <w:proofErr w:type="spellStart"/>
      <w:r>
        <w:t>Fuersten</w:t>
      </w:r>
      <w:proofErr w:type="spellEnd"/>
      <w:r>
        <w:t xml:space="preserve"> gewaltigen </w:t>
      </w:r>
      <w:proofErr w:type="spellStart"/>
      <w:r>
        <w:t>voelckern</w:t>
      </w:r>
      <w:proofErr w:type="spellEnd"/>
      <w:r>
        <w:t xml:space="preserve"> / die von </w:t>
      </w:r>
      <w:proofErr w:type="spellStart"/>
      <w:r>
        <w:t>art</w:t>
      </w:r>
      <w:proofErr w:type="spellEnd"/>
      <w:r>
        <w:t xml:space="preserve"> durch die </w:t>
      </w:r>
      <w:proofErr w:type="spellStart"/>
      <w:r>
        <w:t>erbsuend</w:t>
      </w:r>
      <w:proofErr w:type="spellEnd"/>
      <w:r>
        <w:t xml:space="preserve"> </w:t>
      </w:r>
      <w:proofErr w:type="spellStart"/>
      <w:r>
        <w:t>gesinnet</w:t>
      </w:r>
      <w:proofErr w:type="spellEnd"/>
      <w:r>
        <w:t xml:space="preserve"> wie die Bestien Drachen </w:t>
      </w:r>
      <w:proofErr w:type="spellStart"/>
      <w:r>
        <w:t>Straussen</w:t>
      </w:r>
      <w:proofErr w:type="spellEnd"/>
      <w:r>
        <w:t xml:space="preserve"> / ja viel grausamer </w:t>
      </w:r>
      <w:proofErr w:type="spellStart"/>
      <w:r>
        <w:t>zudencken</w:t>
      </w:r>
      <w:proofErr w:type="spellEnd"/>
      <w:r>
        <w:t xml:space="preserve"> reden thun alles das wider Gott ist: wie Roma 3. solcher Bestien Sinn </w:t>
      </w:r>
      <w:proofErr w:type="spellStart"/>
      <w:r>
        <w:t>abgemalet</w:t>
      </w:r>
      <w:proofErr w:type="spellEnd"/>
      <w:r>
        <w:t xml:space="preserve">. Solche IN preisen / </w:t>
      </w:r>
      <w:proofErr w:type="spellStart"/>
      <w:r>
        <w:t>heist</w:t>
      </w:r>
      <w:proofErr w:type="spellEnd"/>
      <w:r>
        <w:t xml:space="preserve"> die </w:t>
      </w:r>
      <w:proofErr w:type="spellStart"/>
      <w:r>
        <w:t>bekereten</w:t>
      </w:r>
      <w:proofErr w:type="spellEnd"/>
      <w:r>
        <w:t xml:space="preserve"> Tyrannen gewaltigen </w:t>
      </w:r>
      <w:proofErr w:type="spellStart"/>
      <w:r>
        <w:t>voelcker</w:t>
      </w:r>
      <w:proofErr w:type="spellEnd"/>
      <w:r>
        <w:t xml:space="preserve"> durchs </w:t>
      </w:r>
      <w:proofErr w:type="spellStart"/>
      <w:r>
        <w:t>Predigampt</w:t>
      </w:r>
      <w:proofErr w:type="spellEnd"/>
      <w:r>
        <w:t xml:space="preserve"> so </w:t>
      </w:r>
      <w:proofErr w:type="spellStart"/>
      <w:r>
        <w:t>Gottfurchtig</w:t>
      </w:r>
      <w:proofErr w:type="spellEnd"/>
      <w:r>
        <w:t xml:space="preserve"> und </w:t>
      </w:r>
      <w:proofErr w:type="spellStart"/>
      <w:r>
        <w:t>Christglewbig</w:t>
      </w:r>
      <w:proofErr w:type="spellEnd"/>
      <w:r>
        <w:t xml:space="preserve"> werden / als Paulus aus einem </w:t>
      </w:r>
      <w:proofErr w:type="spellStart"/>
      <w:r>
        <w:t>reissenden</w:t>
      </w:r>
      <w:proofErr w:type="spellEnd"/>
      <w:r>
        <w:t xml:space="preserve"> Wolff des </w:t>
      </w:r>
      <w:proofErr w:type="spellStart"/>
      <w:r>
        <w:t>Teuffels</w:t>
      </w:r>
      <w:proofErr w:type="spellEnd"/>
      <w:r>
        <w:t xml:space="preserve"> ein </w:t>
      </w:r>
      <w:proofErr w:type="spellStart"/>
      <w:r>
        <w:t>gedueltiges</w:t>
      </w:r>
      <w:proofErr w:type="spellEnd"/>
      <w:r>
        <w:t xml:space="preserve"> Schaffe CHRISTI ward </w:t>
      </w:r>
      <w:proofErr w:type="spellStart"/>
      <w:r>
        <w:t>Acto</w:t>
      </w:r>
      <w:proofErr w:type="spellEnd"/>
      <w:r>
        <w:t xml:space="preserve">. 9. wie er </w:t>
      </w:r>
      <w:proofErr w:type="spellStart"/>
      <w:r>
        <w:t>selbs</w:t>
      </w:r>
      <w:proofErr w:type="spellEnd"/>
      <w:r>
        <w:t xml:space="preserve"> bekennet 1. Ti. 1. Das </w:t>
      </w:r>
      <w:proofErr w:type="spellStart"/>
      <w:r>
        <w:t>wasser</w:t>
      </w:r>
      <w:proofErr w:type="spellEnd"/>
      <w:r>
        <w:t xml:space="preserve"> in der </w:t>
      </w:r>
      <w:proofErr w:type="spellStart"/>
      <w:r>
        <w:t>einode</w:t>
      </w:r>
      <w:proofErr w:type="spellEnd"/>
      <w:r>
        <w:t xml:space="preserve"> geben </w:t>
      </w:r>
      <w:proofErr w:type="spellStart"/>
      <w:r>
        <w:t>deutte</w:t>
      </w:r>
      <w:proofErr w:type="spellEnd"/>
      <w:r>
        <w:t xml:space="preserve"> / den geist allen </w:t>
      </w:r>
      <w:proofErr w:type="spellStart"/>
      <w:r>
        <w:t>glewbigen</w:t>
      </w:r>
      <w:proofErr w:type="spellEnd"/>
      <w:r>
        <w:t xml:space="preserve"> geben / zeiget er </w:t>
      </w:r>
      <w:proofErr w:type="spellStart"/>
      <w:r>
        <w:t>selbs</w:t>
      </w:r>
      <w:proofErr w:type="spellEnd"/>
      <w:r>
        <w:t xml:space="preserve"> an mit </w:t>
      </w:r>
      <w:proofErr w:type="spellStart"/>
      <w:r>
        <w:t>disen</w:t>
      </w:r>
      <w:proofErr w:type="spellEnd"/>
      <w:r>
        <w:t xml:space="preserve"> </w:t>
      </w:r>
      <w:proofErr w:type="spellStart"/>
      <w:r>
        <w:t>wortten</w:t>
      </w:r>
      <w:proofErr w:type="spellEnd"/>
      <w:r>
        <w:t xml:space="preserve"> / </w:t>
      </w:r>
      <w:proofErr w:type="spellStart"/>
      <w:r>
        <w:t>zutrencken</w:t>
      </w:r>
      <w:proofErr w:type="spellEnd"/>
      <w:r>
        <w:t xml:space="preserve"> mein </w:t>
      </w:r>
      <w:proofErr w:type="spellStart"/>
      <w:r>
        <w:t>volck</w:t>
      </w:r>
      <w:proofErr w:type="spellEnd"/>
      <w:r>
        <w:t xml:space="preserve"> und mein </w:t>
      </w:r>
      <w:proofErr w:type="spellStart"/>
      <w:r>
        <w:t>außerweleten</w:t>
      </w:r>
      <w:proofErr w:type="spellEnd"/>
      <w:r>
        <w:t xml:space="preserve"> / das ist alle </w:t>
      </w:r>
      <w:proofErr w:type="spellStart"/>
      <w:r>
        <w:t>Christglewbigen</w:t>
      </w:r>
      <w:proofErr w:type="spellEnd"/>
      <w:r>
        <w:t xml:space="preserve">. </w:t>
      </w:r>
      <w:proofErr w:type="spellStart"/>
      <w:r>
        <w:t>Drumb</w:t>
      </w:r>
      <w:proofErr w:type="spellEnd"/>
      <w:r>
        <w:t xml:space="preserve"> wie er mit </w:t>
      </w:r>
      <w:proofErr w:type="spellStart"/>
      <w:r>
        <w:t>disen</w:t>
      </w:r>
      <w:proofErr w:type="spellEnd"/>
      <w:r>
        <w:t xml:space="preserve"> </w:t>
      </w:r>
      <w:proofErr w:type="spellStart"/>
      <w:r>
        <w:t>wortten</w:t>
      </w:r>
      <w:proofErr w:type="spellEnd"/>
      <w:r>
        <w:t xml:space="preserve"> (</w:t>
      </w:r>
      <w:proofErr w:type="spellStart"/>
      <w:r>
        <w:t>gedenckt</w:t>
      </w:r>
      <w:proofErr w:type="spellEnd"/>
      <w:r>
        <w:t xml:space="preserve"> nicht </w:t>
      </w:r>
      <w:proofErr w:type="spellStart"/>
      <w:r>
        <w:t>auffs</w:t>
      </w:r>
      <w:proofErr w:type="spellEnd"/>
      <w:r>
        <w:t xml:space="preserve"> alt und acht nicht </w:t>
      </w:r>
      <w:proofErr w:type="spellStart"/>
      <w:r>
        <w:t>auffs</w:t>
      </w:r>
      <w:proofErr w:type="spellEnd"/>
      <w:r>
        <w:t xml:space="preserve"> vorige: denn </w:t>
      </w:r>
      <w:proofErr w:type="spellStart"/>
      <w:r>
        <w:t>sihe</w:t>
      </w:r>
      <w:proofErr w:type="spellEnd"/>
      <w:r>
        <w:t xml:space="preserve"> ich </w:t>
      </w:r>
      <w:proofErr w:type="spellStart"/>
      <w:r>
        <w:t>wil</w:t>
      </w:r>
      <w:proofErr w:type="spellEnd"/>
      <w:r>
        <w:t xml:space="preserve"> ein </w:t>
      </w:r>
      <w:proofErr w:type="spellStart"/>
      <w:r>
        <w:t>newes</w:t>
      </w:r>
      <w:proofErr w:type="spellEnd"/>
      <w:r>
        <w:t xml:space="preserve"> machen) das alte Levitische Testament </w:t>
      </w:r>
      <w:proofErr w:type="spellStart"/>
      <w:r>
        <w:t>auffhebet</w:t>
      </w:r>
      <w:proofErr w:type="spellEnd"/>
      <w:r>
        <w:t xml:space="preserve"> und das Evangelische </w:t>
      </w:r>
      <w:proofErr w:type="spellStart"/>
      <w:r>
        <w:t>newe</w:t>
      </w:r>
      <w:proofErr w:type="spellEnd"/>
      <w:r>
        <w:t xml:space="preserve"> </w:t>
      </w:r>
      <w:proofErr w:type="spellStart"/>
      <w:r>
        <w:t>stifftet</w:t>
      </w:r>
      <w:proofErr w:type="spellEnd"/>
      <w:r>
        <w:t xml:space="preserve"> und </w:t>
      </w:r>
      <w:proofErr w:type="spellStart"/>
      <w:r>
        <w:t>leret</w:t>
      </w:r>
      <w:proofErr w:type="spellEnd"/>
      <w:r>
        <w:t xml:space="preserve"> / wer </w:t>
      </w:r>
      <w:proofErr w:type="spellStart"/>
      <w:r>
        <w:t>bey</w:t>
      </w:r>
      <w:proofErr w:type="spellEnd"/>
      <w:r>
        <w:t xml:space="preserve"> dem alten bleiben und das </w:t>
      </w:r>
      <w:proofErr w:type="spellStart"/>
      <w:r>
        <w:t>newe</w:t>
      </w:r>
      <w:proofErr w:type="spellEnd"/>
      <w:r>
        <w:t xml:space="preserve"> nicht </w:t>
      </w:r>
      <w:proofErr w:type="spellStart"/>
      <w:r>
        <w:t>annemen</w:t>
      </w:r>
      <w:proofErr w:type="spellEnd"/>
      <w:r>
        <w:t xml:space="preserve"> </w:t>
      </w:r>
      <w:proofErr w:type="spellStart"/>
      <w:r>
        <w:t>wil</w:t>
      </w:r>
      <w:proofErr w:type="spellEnd"/>
      <w:r>
        <w:t xml:space="preserve"> / sondern </w:t>
      </w:r>
      <w:proofErr w:type="spellStart"/>
      <w:r>
        <w:t>helt</w:t>
      </w:r>
      <w:proofErr w:type="spellEnd"/>
      <w:r>
        <w:t xml:space="preserve"> die wunder durch Mosen </w:t>
      </w:r>
      <w:proofErr w:type="spellStart"/>
      <w:r>
        <w:t>grosser</w:t>
      </w:r>
      <w:proofErr w:type="spellEnd"/>
      <w:r>
        <w:t xml:space="preserve"> denn die so durch CHRISTUM </w:t>
      </w:r>
      <w:proofErr w:type="spellStart"/>
      <w:r>
        <w:t>gescheen</w:t>
      </w:r>
      <w:proofErr w:type="spellEnd"/>
      <w:r>
        <w:t xml:space="preserve"> das der unterm fluche des </w:t>
      </w:r>
      <w:proofErr w:type="spellStart"/>
      <w:r>
        <w:t>gesetzs</w:t>
      </w:r>
      <w:proofErr w:type="spellEnd"/>
      <w:r>
        <w:t xml:space="preserve"> bleiben und aller </w:t>
      </w:r>
      <w:proofErr w:type="spellStart"/>
      <w:r>
        <w:t>gueter</w:t>
      </w:r>
      <w:proofErr w:type="spellEnd"/>
      <w:r>
        <w:t xml:space="preserve"> im Evangelio versprochen ewiglich beraubet sein </w:t>
      </w:r>
      <w:proofErr w:type="spellStart"/>
      <w:r>
        <w:t>muesse</w:t>
      </w:r>
      <w:proofErr w:type="spellEnd"/>
      <w:r>
        <w:t xml:space="preserve">. wie Jo. 3. auch spricht / wer dem Son nicht </w:t>
      </w:r>
      <w:proofErr w:type="spellStart"/>
      <w:r>
        <w:t>glewbet</w:t>
      </w:r>
      <w:proofErr w:type="spellEnd"/>
      <w:r>
        <w:t xml:space="preserve"> </w:t>
      </w:r>
      <w:proofErr w:type="spellStart"/>
      <w:r>
        <w:t>uber</w:t>
      </w:r>
      <w:proofErr w:type="spellEnd"/>
      <w:r>
        <w:t xml:space="preserve"> dem bleibet Gottes </w:t>
      </w:r>
      <w:proofErr w:type="spellStart"/>
      <w:r>
        <w:t>zorn</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itzt</w:t>
      </w:r>
      <w:proofErr w:type="spellEnd"/>
      <w:r>
        <w:t xml:space="preserve"> </w:t>
      </w:r>
      <w:proofErr w:type="spellStart"/>
      <w:r>
        <w:t>sol</w:t>
      </w:r>
      <w:proofErr w:type="spellEnd"/>
      <w:r>
        <w:t xml:space="preserve"> es </w:t>
      </w:r>
      <w:proofErr w:type="spellStart"/>
      <w:r>
        <w:t>auffwachsen</w:t>
      </w:r>
      <w:proofErr w:type="spellEnd"/>
      <w:r>
        <w:t xml:space="preserve"> das </w:t>
      </w:r>
      <w:proofErr w:type="spellStart"/>
      <w:r>
        <w:t>jr</w:t>
      </w:r>
      <w:proofErr w:type="spellEnd"/>
      <w:r>
        <w:t xml:space="preserve"> </w:t>
      </w:r>
      <w:proofErr w:type="spellStart"/>
      <w:r>
        <w:t>erfaren</w:t>
      </w:r>
      <w:proofErr w:type="spellEnd"/>
      <w:r>
        <w:t xml:space="preserve"> </w:t>
      </w:r>
      <w:proofErr w:type="spellStart"/>
      <w:r>
        <w:t>solt</w:t>
      </w:r>
      <w:proofErr w:type="spellEnd"/>
      <w:r>
        <w:t xml:space="preserve"> das ich weg in der </w:t>
      </w:r>
      <w:proofErr w:type="spellStart"/>
      <w:r>
        <w:t>wuesten</w:t>
      </w:r>
      <w:proofErr w:type="spellEnd"/>
      <w:r>
        <w:t xml:space="preserve"> mache und </w:t>
      </w:r>
      <w:proofErr w:type="spellStart"/>
      <w:r>
        <w:t>wasserstroeme</w:t>
      </w:r>
      <w:proofErr w:type="spellEnd"/>
      <w:r>
        <w:t xml:space="preserve"> in der </w:t>
      </w:r>
      <w:proofErr w:type="spellStart"/>
      <w:r>
        <w:t>einode</w:t>
      </w:r>
      <w:proofErr w:type="spellEnd"/>
      <w:r>
        <w:t xml:space="preserve"> / das mich das Thier </w:t>
      </w:r>
      <w:proofErr w:type="spellStart"/>
      <w:r>
        <w:t>auffem</w:t>
      </w:r>
      <w:proofErr w:type="spellEnd"/>
      <w:r>
        <w:t xml:space="preserve"> </w:t>
      </w:r>
      <w:proofErr w:type="spellStart"/>
      <w:r>
        <w:t>felde</w:t>
      </w:r>
      <w:proofErr w:type="spellEnd"/>
      <w:r>
        <w:t xml:space="preserve"> preise Drachen und </w:t>
      </w:r>
      <w:proofErr w:type="spellStart"/>
      <w:r>
        <w:t>Straussen</w:t>
      </w:r>
      <w:proofErr w:type="spellEnd"/>
      <w:r>
        <w:t xml:space="preserve">: denn ich </w:t>
      </w:r>
      <w:proofErr w:type="spellStart"/>
      <w:r>
        <w:t>wil</w:t>
      </w:r>
      <w:proofErr w:type="spellEnd"/>
      <w:r>
        <w:t xml:space="preserve"> </w:t>
      </w:r>
      <w:proofErr w:type="spellStart"/>
      <w:r>
        <w:t>wasser</w:t>
      </w:r>
      <w:proofErr w:type="spellEnd"/>
      <w:r>
        <w:t xml:space="preserve"> in der </w:t>
      </w:r>
      <w:proofErr w:type="spellStart"/>
      <w:r>
        <w:t>wuesten</w:t>
      </w:r>
      <w:proofErr w:type="spellEnd"/>
      <w:r>
        <w:t xml:space="preserve"> und </w:t>
      </w:r>
      <w:proofErr w:type="spellStart"/>
      <w:r>
        <w:t>stroeme</w:t>
      </w:r>
      <w:proofErr w:type="spellEnd"/>
      <w:r>
        <w:t xml:space="preserve"> in der </w:t>
      </w:r>
      <w:proofErr w:type="spellStart"/>
      <w:r>
        <w:t>einode</w:t>
      </w:r>
      <w:proofErr w:type="spellEnd"/>
      <w:r>
        <w:t xml:space="preserve"> geben / </w:t>
      </w:r>
      <w:proofErr w:type="spellStart"/>
      <w:r>
        <w:t>zutrencken</w:t>
      </w:r>
      <w:proofErr w:type="spellEnd"/>
      <w:r>
        <w:t xml:space="preserve"> mein </w:t>
      </w:r>
      <w:proofErr w:type="spellStart"/>
      <w:r>
        <w:t>volck</w:t>
      </w:r>
      <w:proofErr w:type="spellEnd"/>
      <w:r>
        <w:t xml:space="preserve"> mein </w:t>
      </w:r>
      <w:proofErr w:type="spellStart"/>
      <w:r>
        <w:t>außerweleten</w:t>
      </w:r>
      <w:proofErr w:type="spellEnd"/>
      <w:r>
        <w:t xml:space="preserve">) den heiligen Geist </w:t>
      </w:r>
      <w:proofErr w:type="spellStart"/>
      <w:r>
        <w:t>verheissen</w:t>
      </w:r>
      <w:proofErr w:type="spellEnd"/>
      <w:r>
        <w:t xml:space="preserve"> und weissagen / wenn </w:t>
      </w:r>
      <w:proofErr w:type="spellStart"/>
      <w:r>
        <w:t>derselbig</w:t>
      </w:r>
      <w:proofErr w:type="spellEnd"/>
      <w:r>
        <w:t xml:space="preserve"> durch CHRISTUM gegeben / so werde er aus Bestien </w:t>
      </w:r>
      <w:proofErr w:type="spellStart"/>
      <w:r>
        <w:t>menschen</w:t>
      </w:r>
      <w:proofErr w:type="spellEnd"/>
      <w:r>
        <w:t xml:space="preserve"> und aus </w:t>
      </w:r>
      <w:proofErr w:type="spellStart"/>
      <w:r>
        <w:t>trawrigen</w:t>
      </w:r>
      <w:proofErr w:type="spellEnd"/>
      <w:r>
        <w:t xml:space="preserve"> </w:t>
      </w:r>
      <w:proofErr w:type="spellStart"/>
      <w:r>
        <w:t>froeliche</w:t>
      </w:r>
      <w:proofErr w:type="spellEnd"/>
      <w:r>
        <w:t xml:space="preserve"> machen in aller </w:t>
      </w:r>
      <w:proofErr w:type="spellStart"/>
      <w:r>
        <w:t>welt</w:t>
      </w:r>
      <w:proofErr w:type="spellEnd"/>
      <w:r>
        <w:t xml:space="preserve">. </w:t>
      </w:r>
    </w:p>
    <w:p w14:paraId="2F4D3421" w14:textId="77777777" w:rsidR="00DD44BB" w:rsidRDefault="00DD44BB" w:rsidP="00DD44BB">
      <w:pPr>
        <w:pStyle w:val="StandardWeb"/>
      </w:pPr>
      <w:r>
        <w:rPr>
          <w:rStyle w:val="Fett"/>
          <w:rFonts w:eastAsiaTheme="majorEastAsia"/>
        </w:rPr>
        <w:t xml:space="preserve">Dis </w:t>
      </w:r>
      <w:proofErr w:type="spellStart"/>
      <w:r>
        <w:rPr>
          <w:rStyle w:val="Fett"/>
          <w:rFonts w:eastAsiaTheme="majorEastAsia"/>
        </w:rPr>
        <w:t>volck</w:t>
      </w:r>
      <w:proofErr w:type="spellEnd"/>
      <w:r>
        <w:rPr>
          <w:rStyle w:val="Fett"/>
          <w:rFonts w:eastAsiaTheme="majorEastAsia"/>
        </w:rPr>
        <w:t xml:space="preserve"> hab ich mir </w:t>
      </w:r>
      <w:proofErr w:type="spellStart"/>
      <w:r>
        <w:rPr>
          <w:rStyle w:val="Fett"/>
          <w:rFonts w:eastAsiaTheme="majorEastAsia"/>
        </w:rPr>
        <w:t>zubereittet</w:t>
      </w:r>
      <w:proofErr w:type="spellEnd"/>
      <w:r>
        <w:rPr>
          <w:rStyle w:val="Fett"/>
          <w:rFonts w:eastAsiaTheme="majorEastAsia"/>
        </w:rPr>
        <w:t xml:space="preserve">: es </w:t>
      </w:r>
      <w:proofErr w:type="spellStart"/>
      <w:r>
        <w:rPr>
          <w:rStyle w:val="Fett"/>
          <w:rFonts w:eastAsiaTheme="majorEastAsia"/>
        </w:rPr>
        <w:t>sol</w:t>
      </w:r>
      <w:proofErr w:type="spellEnd"/>
      <w:r>
        <w:rPr>
          <w:rStyle w:val="Fett"/>
          <w:rFonts w:eastAsiaTheme="majorEastAsia"/>
        </w:rPr>
        <w:t xml:space="preserve"> meinen </w:t>
      </w:r>
      <w:proofErr w:type="spellStart"/>
      <w:r>
        <w:rPr>
          <w:rStyle w:val="Fett"/>
          <w:rFonts w:eastAsiaTheme="majorEastAsia"/>
        </w:rPr>
        <w:t>rhum</w:t>
      </w:r>
      <w:proofErr w:type="spellEnd"/>
      <w:r>
        <w:rPr>
          <w:rStyle w:val="Fett"/>
          <w:rFonts w:eastAsiaTheme="majorEastAsia"/>
        </w:rPr>
        <w:t xml:space="preserve"> </w:t>
      </w:r>
      <w:proofErr w:type="spellStart"/>
      <w:r>
        <w:rPr>
          <w:rStyle w:val="Fett"/>
          <w:rFonts w:eastAsiaTheme="majorEastAsia"/>
        </w:rPr>
        <w:t>erzelen</w:t>
      </w:r>
      <w:proofErr w:type="spellEnd"/>
      <w:r>
        <w:rPr>
          <w:rStyle w:val="Fett"/>
          <w:rFonts w:eastAsiaTheme="majorEastAsia"/>
        </w:rPr>
        <w:t xml:space="preserve">. Nicht das du mich </w:t>
      </w:r>
      <w:proofErr w:type="spellStart"/>
      <w:r>
        <w:rPr>
          <w:rStyle w:val="Fett"/>
          <w:rFonts w:eastAsiaTheme="majorEastAsia"/>
        </w:rPr>
        <w:t>hettest</w:t>
      </w:r>
      <w:proofErr w:type="spellEnd"/>
      <w:r>
        <w:rPr>
          <w:rStyle w:val="Fett"/>
          <w:rFonts w:eastAsiaTheme="majorEastAsia"/>
        </w:rPr>
        <w:t xml:space="preserve"> </w:t>
      </w:r>
      <w:proofErr w:type="spellStart"/>
      <w:r>
        <w:rPr>
          <w:rStyle w:val="Fett"/>
          <w:rFonts w:eastAsiaTheme="majorEastAsia"/>
        </w:rPr>
        <w:t>geruffen</w:t>
      </w:r>
      <w:proofErr w:type="spellEnd"/>
      <w:r>
        <w:rPr>
          <w:rStyle w:val="Fett"/>
          <w:rFonts w:eastAsiaTheme="majorEastAsia"/>
        </w:rPr>
        <w:t xml:space="preserve"> Jacob / oder das du </w:t>
      </w:r>
      <w:proofErr w:type="spellStart"/>
      <w:r>
        <w:rPr>
          <w:rStyle w:val="Fett"/>
          <w:rFonts w:eastAsiaTheme="majorEastAsia"/>
        </w:rPr>
        <w:t>umb</w:t>
      </w:r>
      <w:proofErr w:type="spellEnd"/>
      <w:r>
        <w:rPr>
          <w:rStyle w:val="Fett"/>
          <w:rFonts w:eastAsiaTheme="majorEastAsia"/>
        </w:rPr>
        <w:t xml:space="preserve"> mich </w:t>
      </w:r>
      <w:proofErr w:type="spellStart"/>
      <w:r>
        <w:rPr>
          <w:rStyle w:val="Fett"/>
          <w:rFonts w:eastAsiaTheme="majorEastAsia"/>
        </w:rPr>
        <w:t>geerbetet</w:t>
      </w:r>
      <w:proofErr w:type="spellEnd"/>
      <w:r>
        <w:rPr>
          <w:rStyle w:val="Fett"/>
          <w:rFonts w:eastAsiaTheme="majorEastAsia"/>
        </w:rPr>
        <w:t xml:space="preserve"> </w:t>
      </w:r>
      <w:proofErr w:type="spellStart"/>
      <w:r>
        <w:rPr>
          <w:rStyle w:val="Fett"/>
          <w:rFonts w:eastAsiaTheme="majorEastAsia"/>
        </w:rPr>
        <w:t>hettest</w:t>
      </w:r>
      <w:proofErr w:type="spellEnd"/>
      <w:r>
        <w:rPr>
          <w:rStyle w:val="Fett"/>
          <w:rFonts w:eastAsiaTheme="majorEastAsia"/>
        </w:rPr>
        <w:t xml:space="preserve"> Israel. Mir zwar </w:t>
      </w:r>
      <w:proofErr w:type="spellStart"/>
      <w:r>
        <w:rPr>
          <w:rStyle w:val="Fett"/>
          <w:rFonts w:eastAsiaTheme="majorEastAsia"/>
        </w:rPr>
        <w:t>hastu</w:t>
      </w:r>
      <w:proofErr w:type="spellEnd"/>
      <w:r>
        <w:rPr>
          <w:rStyle w:val="Fett"/>
          <w:rFonts w:eastAsiaTheme="majorEastAsia"/>
        </w:rPr>
        <w:t xml:space="preserve"> nicht bracht schaffe deines </w:t>
      </w:r>
      <w:proofErr w:type="spellStart"/>
      <w:r>
        <w:rPr>
          <w:rStyle w:val="Fett"/>
          <w:rFonts w:eastAsiaTheme="majorEastAsia"/>
        </w:rPr>
        <w:t>brandopffers</w:t>
      </w:r>
      <w:proofErr w:type="spellEnd"/>
      <w:r>
        <w:rPr>
          <w:rStyle w:val="Fett"/>
          <w:rFonts w:eastAsiaTheme="majorEastAsia"/>
        </w:rPr>
        <w:t xml:space="preserve"> noch mich geehret mit deinen </w:t>
      </w:r>
      <w:proofErr w:type="spellStart"/>
      <w:r>
        <w:rPr>
          <w:rStyle w:val="Fett"/>
          <w:rFonts w:eastAsiaTheme="majorEastAsia"/>
        </w:rPr>
        <w:t>opffern</w:t>
      </w:r>
      <w:proofErr w:type="spellEnd"/>
      <w:r>
        <w:rPr>
          <w:rStyle w:val="Fett"/>
          <w:rFonts w:eastAsiaTheme="majorEastAsia"/>
        </w:rPr>
        <w:t xml:space="preserve">: mich hat deines </w:t>
      </w:r>
      <w:proofErr w:type="spellStart"/>
      <w:r>
        <w:rPr>
          <w:rStyle w:val="Fett"/>
          <w:rFonts w:eastAsiaTheme="majorEastAsia"/>
        </w:rPr>
        <w:t>diensts</w:t>
      </w:r>
      <w:proofErr w:type="spellEnd"/>
      <w:r>
        <w:rPr>
          <w:rStyle w:val="Fett"/>
          <w:rFonts w:eastAsiaTheme="majorEastAsia"/>
        </w:rPr>
        <w:t xml:space="preserve"> nicht </w:t>
      </w:r>
      <w:proofErr w:type="spellStart"/>
      <w:r>
        <w:rPr>
          <w:rStyle w:val="Fett"/>
          <w:rFonts w:eastAsiaTheme="majorEastAsia"/>
        </w:rPr>
        <w:t>geluestet</w:t>
      </w:r>
      <w:proofErr w:type="spellEnd"/>
      <w:r>
        <w:rPr>
          <w:rStyle w:val="Fett"/>
          <w:rFonts w:eastAsiaTheme="majorEastAsia"/>
        </w:rPr>
        <w:t xml:space="preserve"> im </w:t>
      </w:r>
      <w:proofErr w:type="spellStart"/>
      <w:r>
        <w:rPr>
          <w:rStyle w:val="Fett"/>
          <w:rFonts w:eastAsiaTheme="majorEastAsia"/>
        </w:rPr>
        <w:t>Speisopffer</w:t>
      </w:r>
      <w:proofErr w:type="spellEnd"/>
      <w:r>
        <w:rPr>
          <w:rStyle w:val="Fett"/>
          <w:rFonts w:eastAsiaTheme="majorEastAsia"/>
        </w:rPr>
        <w:t xml:space="preserve"> / hab auch nicht </w:t>
      </w:r>
      <w:proofErr w:type="spellStart"/>
      <w:r>
        <w:rPr>
          <w:rStyle w:val="Fett"/>
          <w:rFonts w:eastAsiaTheme="majorEastAsia"/>
        </w:rPr>
        <w:t>lust</w:t>
      </w:r>
      <w:proofErr w:type="spellEnd"/>
      <w:r>
        <w:rPr>
          <w:rStyle w:val="Fett"/>
          <w:rFonts w:eastAsiaTheme="majorEastAsia"/>
        </w:rPr>
        <w:t xml:space="preserve"> an deiner </w:t>
      </w:r>
      <w:proofErr w:type="spellStart"/>
      <w:r>
        <w:rPr>
          <w:rStyle w:val="Fett"/>
          <w:rFonts w:eastAsiaTheme="majorEastAsia"/>
        </w:rPr>
        <w:t>erbeit</w:t>
      </w:r>
      <w:proofErr w:type="spellEnd"/>
      <w:r>
        <w:rPr>
          <w:rStyle w:val="Fett"/>
          <w:rFonts w:eastAsiaTheme="majorEastAsia"/>
        </w:rPr>
        <w:t xml:space="preserve"> im Weirauch: mir </w:t>
      </w:r>
      <w:proofErr w:type="spellStart"/>
      <w:r>
        <w:rPr>
          <w:rStyle w:val="Fett"/>
          <w:rFonts w:eastAsiaTheme="majorEastAsia"/>
        </w:rPr>
        <w:t>hastu</w:t>
      </w:r>
      <w:proofErr w:type="spellEnd"/>
      <w:r>
        <w:rPr>
          <w:rStyle w:val="Fett"/>
          <w:rFonts w:eastAsiaTheme="majorEastAsia"/>
        </w:rPr>
        <w:t xml:space="preserve"> nicht </w:t>
      </w:r>
      <w:proofErr w:type="spellStart"/>
      <w:r>
        <w:rPr>
          <w:rStyle w:val="Fett"/>
          <w:rFonts w:eastAsiaTheme="majorEastAsia"/>
        </w:rPr>
        <w:t>umb</w:t>
      </w:r>
      <w:proofErr w:type="spellEnd"/>
      <w:r>
        <w:rPr>
          <w:rStyle w:val="Fett"/>
          <w:rFonts w:eastAsiaTheme="majorEastAsia"/>
        </w:rPr>
        <w:t xml:space="preserve"> gelt </w:t>
      </w:r>
      <w:proofErr w:type="spellStart"/>
      <w:r>
        <w:rPr>
          <w:rStyle w:val="Fett"/>
          <w:rFonts w:eastAsiaTheme="majorEastAsia"/>
        </w:rPr>
        <w:t>Kalmes</w:t>
      </w:r>
      <w:proofErr w:type="spellEnd"/>
      <w:r>
        <w:rPr>
          <w:rStyle w:val="Fett"/>
          <w:rFonts w:eastAsiaTheme="majorEastAsia"/>
        </w:rPr>
        <w:t xml:space="preserve"> </w:t>
      </w:r>
      <w:proofErr w:type="spellStart"/>
      <w:r>
        <w:rPr>
          <w:rStyle w:val="Fett"/>
          <w:rFonts w:eastAsiaTheme="majorEastAsia"/>
        </w:rPr>
        <w:t>gekaufft</w:t>
      </w:r>
      <w:proofErr w:type="spellEnd"/>
      <w:r>
        <w:rPr>
          <w:rStyle w:val="Fett"/>
          <w:rFonts w:eastAsiaTheme="majorEastAsia"/>
        </w:rPr>
        <w:t xml:space="preserve">: </w:t>
      </w:r>
      <w:proofErr w:type="spellStart"/>
      <w:r>
        <w:rPr>
          <w:rStyle w:val="Fett"/>
          <w:rFonts w:eastAsiaTheme="majorEastAsia"/>
        </w:rPr>
        <w:t>micht</w:t>
      </w:r>
      <w:proofErr w:type="spellEnd"/>
      <w:r>
        <w:rPr>
          <w:rStyle w:val="Fett"/>
          <w:rFonts w:eastAsiaTheme="majorEastAsia"/>
        </w:rPr>
        <w:t xml:space="preserve"> </w:t>
      </w:r>
      <w:proofErr w:type="spellStart"/>
      <w:r>
        <w:rPr>
          <w:rStyle w:val="Fett"/>
          <w:rFonts w:eastAsiaTheme="majorEastAsia"/>
        </w:rPr>
        <w:t>hastu</w:t>
      </w:r>
      <w:proofErr w:type="spellEnd"/>
      <w:r>
        <w:rPr>
          <w:rStyle w:val="Fett"/>
          <w:rFonts w:eastAsiaTheme="majorEastAsia"/>
        </w:rPr>
        <w:t xml:space="preserve"> mit dem fetten deiner </w:t>
      </w:r>
      <w:proofErr w:type="spellStart"/>
      <w:r>
        <w:rPr>
          <w:rStyle w:val="Fett"/>
          <w:rFonts w:eastAsiaTheme="majorEastAsia"/>
        </w:rPr>
        <w:t>opffer</w:t>
      </w:r>
      <w:proofErr w:type="spellEnd"/>
      <w:r>
        <w:rPr>
          <w:rStyle w:val="Fett"/>
          <w:rFonts w:eastAsiaTheme="majorEastAsia"/>
        </w:rPr>
        <w:t xml:space="preserve"> nicht </w:t>
      </w:r>
      <w:proofErr w:type="spellStart"/>
      <w:r>
        <w:rPr>
          <w:rStyle w:val="Fett"/>
          <w:rFonts w:eastAsiaTheme="majorEastAsia"/>
        </w:rPr>
        <w:t>gefuellet</w:t>
      </w:r>
      <w:proofErr w:type="spellEnd"/>
      <w:r>
        <w:rPr>
          <w:rStyle w:val="Fett"/>
          <w:rFonts w:eastAsiaTheme="majorEastAsia"/>
        </w:rPr>
        <w:t xml:space="preserve">. IN MIR </w:t>
      </w:r>
      <w:proofErr w:type="spellStart"/>
      <w:r>
        <w:rPr>
          <w:rStyle w:val="Fett"/>
          <w:rFonts w:eastAsiaTheme="majorEastAsia"/>
        </w:rPr>
        <w:t>HASTU</w:t>
      </w:r>
      <w:proofErr w:type="spellEnd"/>
      <w:r>
        <w:rPr>
          <w:rStyle w:val="Fett"/>
          <w:rFonts w:eastAsiaTheme="majorEastAsia"/>
        </w:rPr>
        <w:t xml:space="preserve"> </w:t>
      </w:r>
      <w:proofErr w:type="spellStart"/>
      <w:r>
        <w:rPr>
          <w:rStyle w:val="Fett"/>
          <w:rFonts w:eastAsiaTheme="majorEastAsia"/>
        </w:rPr>
        <w:t>ERBEIT</w:t>
      </w:r>
      <w:proofErr w:type="spellEnd"/>
      <w:r>
        <w:rPr>
          <w:rStyle w:val="Fett"/>
          <w:rFonts w:eastAsiaTheme="majorEastAsia"/>
        </w:rPr>
        <w:t xml:space="preserve"> GEMACHT IN DEINEN SUNDEN UND HAST MIR MUHE GEMACHT IN DEINEN MISSETHATEN: ICH ICH TILGE DEINE </w:t>
      </w:r>
      <w:proofErr w:type="spellStart"/>
      <w:r>
        <w:rPr>
          <w:rStyle w:val="Fett"/>
          <w:rFonts w:eastAsiaTheme="majorEastAsia"/>
        </w:rPr>
        <w:t>UBERTRETTUNG</w:t>
      </w:r>
      <w:proofErr w:type="spellEnd"/>
      <w:r>
        <w:rPr>
          <w:rStyle w:val="Fett"/>
          <w:rFonts w:eastAsiaTheme="majorEastAsia"/>
        </w:rPr>
        <w:t xml:space="preserve"> </w:t>
      </w:r>
      <w:proofErr w:type="spellStart"/>
      <w:r>
        <w:rPr>
          <w:rStyle w:val="Fett"/>
          <w:rFonts w:eastAsiaTheme="majorEastAsia"/>
        </w:rPr>
        <w:t>UMB</w:t>
      </w:r>
      <w:proofErr w:type="spellEnd"/>
      <w:r>
        <w:rPr>
          <w:rStyle w:val="Fett"/>
          <w:rFonts w:eastAsiaTheme="majorEastAsia"/>
        </w:rPr>
        <w:t xml:space="preserve"> MEINET WILLEN UND </w:t>
      </w:r>
      <w:proofErr w:type="spellStart"/>
      <w:r>
        <w:rPr>
          <w:rStyle w:val="Fett"/>
          <w:rFonts w:eastAsiaTheme="majorEastAsia"/>
        </w:rPr>
        <w:t>GEDENCKE</w:t>
      </w:r>
      <w:proofErr w:type="spellEnd"/>
      <w:r>
        <w:rPr>
          <w:rStyle w:val="Fett"/>
          <w:rFonts w:eastAsiaTheme="majorEastAsia"/>
        </w:rPr>
        <w:t xml:space="preserve"> DEINER SUNDE NICHT.</w:t>
      </w:r>
      <w:r>
        <w:t xml:space="preserve"> </w:t>
      </w:r>
    </w:p>
    <w:p w14:paraId="3FD58FD5" w14:textId="77777777" w:rsidR="00DD44BB" w:rsidRDefault="00DD44BB" w:rsidP="00DD44BB">
      <w:pPr>
        <w:pStyle w:val="StandardWeb"/>
      </w:pPr>
      <w:r>
        <w:t xml:space="preserve">Aus </w:t>
      </w:r>
      <w:proofErr w:type="spellStart"/>
      <w:r>
        <w:t>disem</w:t>
      </w:r>
      <w:proofErr w:type="spellEnd"/>
      <w:r>
        <w:t xml:space="preserve"> </w:t>
      </w:r>
      <w:proofErr w:type="spellStart"/>
      <w:r>
        <w:t>vierden</w:t>
      </w:r>
      <w:proofErr w:type="spellEnd"/>
      <w:r>
        <w:t xml:space="preserve"> teil last uns nach dem Gesetz und Evangelio von Buß und </w:t>
      </w:r>
      <w:proofErr w:type="spellStart"/>
      <w:r>
        <w:t>vergebung</w:t>
      </w:r>
      <w:proofErr w:type="spellEnd"/>
      <w:r>
        <w:t xml:space="preserve"> der </w:t>
      </w:r>
      <w:proofErr w:type="spellStart"/>
      <w:r>
        <w:t>suenden</w:t>
      </w:r>
      <w:proofErr w:type="spellEnd"/>
      <w:r>
        <w:t xml:space="preserve"> zwo </w:t>
      </w:r>
      <w:proofErr w:type="spellStart"/>
      <w:r>
        <w:t>treffentlicher</w:t>
      </w:r>
      <w:proofErr w:type="spellEnd"/>
      <w:r>
        <w:t xml:space="preserve">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zum ersten </w:t>
      </w:r>
    </w:p>
    <w:p w14:paraId="7EFBC0E8" w14:textId="77777777" w:rsidR="00DD44BB" w:rsidRDefault="00DD44BB" w:rsidP="00DD44BB">
      <w:pPr>
        <w:pStyle w:val="berschrift3"/>
      </w:pPr>
      <w:r>
        <w:t xml:space="preserve">Wie die Christenheit mit freiem willen und </w:t>
      </w:r>
      <w:proofErr w:type="spellStart"/>
      <w:r>
        <w:t>wercken</w:t>
      </w:r>
      <w:proofErr w:type="spellEnd"/>
      <w:r>
        <w:t xml:space="preserve"> des </w:t>
      </w:r>
      <w:proofErr w:type="spellStart"/>
      <w:r>
        <w:t>gesetz</w:t>
      </w:r>
      <w:proofErr w:type="spellEnd"/>
      <w:r>
        <w:t xml:space="preserve"> den </w:t>
      </w:r>
      <w:proofErr w:type="spellStart"/>
      <w:r>
        <w:t>Himel</w:t>
      </w:r>
      <w:proofErr w:type="spellEnd"/>
      <w:r>
        <w:t xml:space="preserve"> nicht verdienen </w:t>
      </w:r>
      <w:proofErr w:type="spellStart"/>
      <w:r>
        <w:t>kan</w:t>
      </w:r>
      <w:proofErr w:type="spellEnd"/>
      <w:r>
        <w:t>.</w:t>
      </w:r>
    </w:p>
    <w:p w14:paraId="1B247F04" w14:textId="77777777" w:rsidR="00DD44BB" w:rsidRDefault="00DD44BB" w:rsidP="00DD44BB">
      <w:pPr>
        <w:pStyle w:val="StandardWeb"/>
      </w:pPr>
      <w:r>
        <w:t xml:space="preserve">Wie er mit </w:t>
      </w:r>
      <w:proofErr w:type="spellStart"/>
      <w:r>
        <w:t>disen</w:t>
      </w:r>
      <w:proofErr w:type="spellEnd"/>
      <w:r>
        <w:t xml:space="preserve"> </w:t>
      </w:r>
      <w:proofErr w:type="spellStart"/>
      <w:r>
        <w:t>wortten</w:t>
      </w:r>
      <w:proofErr w:type="spellEnd"/>
      <w:r>
        <w:t xml:space="preserve"> (</w:t>
      </w:r>
      <w:proofErr w:type="spellStart"/>
      <w:r>
        <w:t>dis</w:t>
      </w:r>
      <w:proofErr w:type="spellEnd"/>
      <w:r>
        <w:t xml:space="preserve"> </w:t>
      </w:r>
      <w:proofErr w:type="spellStart"/>
      <w:r>
        <w:t>volck</w:t>
      </w:r>
      <w:proofErr w:type="spellEnd"/>
      <w:r>
        <w:t xml:space="preserve"> hab ich mir </w:t>
      </w:r>
      <w:proofErr w:type="spellStart"/>
      <w:r>
        <w:t>zugericht</w:t>
      </w:r>
      <w:proofErr w:type="spellEnd"/>
      <w:r>
        <w:t xml:space="preserve">) anzeiget / das die alleine Christen seien die von CHRISTO geist </w:t>
      </w:r>
      <w:proofErr w:type="spellStart"/>
      <w:r>
        <w:t>regiret</w:t>
      </w:r>
      <w:proofErr w:type="spellEnd"/>
      <w:r>
        <w:t xml:space="preserve"> und getrieben werden </w:t>
      </w:r>
      <w:proofErr w:type="spellStart"/>
      <w:r>
        <w:t>zuglewben</w:t>
      </w:r>
      <w:proofErr w:type="spellEnd"/>
      <w:r>
        <w:t xml:space="preserve"> und lieben: nach </w:t>
      </w:r>
      <w:proofErr w:type="spellStart"/>
      <w:r>
        <w:t>disem</w:t>
      </w:r>
      <w:proofErr w:type="spellEnd"/>
      <w:r>
        <w:t xml:space="preserve"> Spruch Ro. 8. Die Gottes geist treibet die sind Gottes </w:t>
      </w:r>
      <w:proofErr w:type="spellStart"/>
      <w:r>
        <w:t>kinder</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(es </w:t>
      </w:r>
      <w:proofErr w:type="spellStart"/>
      <w:r>
        <w:t>sol</w:t>
      </w:r>
      <w:proofErr w:type="spellEnd"/>
      <w:r>
        <w:t xml:space="preserve"> meinen </w:t>
      </w:r>
      <w:proofErr w:type="spellStart"/>
      <w:r>
        <w:t>rhume</w:t>
      </w:r>
      <w:proofErr w:type="spellEnd"/>
      <w:r>
        <w:t xml:space="preserve"> </w:t>
      </w:r>
      <w:proofErr w:type="spellStart"/>
      <w:r>
        <w:t>erzelen</w:t>
      </w:r>
      <w:proofErr w:type="spellEnd"/>
      <w:r>
        <w:t xml:space="preserve">) </w:t>
      </w:r>
      <w:proofErr w:type="spellStart"/>
      <w:r>
        <w:t>leren</w:t>
      </w:r>
      <w:proofErr w:type="spellEnd"/>
      <w:r>
        <w:t xml:space="preserve"> / das der Christen </w:t>
      </w:r>
      <w:proofErr w:type="spellStart"/>
      <w:r>
        <w:t>beruff</w:t>
      </w:r>
      <w:proofErr w:type="spellEnd"/>
      <w:r>
        <w:t xml:space="preserve"> und bestes </w:t>
      </w:r>
      <w:proofErr w:type="spellStart"/>
      <w:r>
        <w:t>opffer</w:t>
      </w:r>
      <w:proofErr w:type="spellEnd"/>
      <w:r>
        <w:t xml:space="preserve"> und </w:t>
      </w:r>
      <w:proofErr w:type="spellStart"/>
      <w:r>
        <w:t>wercke</w:t>
      </w:r>
      <w:proofErr w:type="spellEnd"/>
      <w:r>
        <w:t xml:space="preserve"> </w:t>
      </w:r>
      <w:proofErr w:type="spellStart"/>
      <w:r>
        <w:t>seie</w:t>
      </w:r>
      <w:proofErr w:type="spellEnd"/>
      <w:r>
        <w:t xml:space="preserve"> CHRISTUM als ein </w:t>
      </w:r>
      <w:proofErr w:type="spellStart"/>
      <w:r>
        <w:t>geschencke</w:t>
      </w:r>
      <w:proofErr w:type="spellEnd"/>
      <w:r>
        <w:t xml:space="preserve"> Gottes preisen wie Paulus sprach 1. Cor. 1. CHRISTUS ist uns gemacht von Gott zur </w:t>
      </w:r>
      <w:proofErr w:type="spellStart"/>
      <w:r>
        <w:t>gerechtickeit</w:t>
      </w:r>
      <w:proofErr w:type="spellEnd"/>
      <w:r>
        <w:t xml:space="preserve"> </w:t>
      </w:r>
      <w:proofErr w:type="spellStart"/>
      <w:r>
        <w:t>heilickeit</w:t>
      </w:r>
      <w:proofErr w:type="spellEnd"/>
      <w:r>
        <w:t xml:space="preserve"> </w:t>
      </w:r>
      <w:proofErr w:type="spellStart"/>
      <w:r>
        <w:t>weißheit</w:t>
      </w:r>
      <w:proofErr w:type="spellEnd"/>
      <w:r>
        <w:t xml:space="preserve"> </w:t>
      </w:r>
      <w:proofErr w:type="spellStart"/>
      <w:r>
        <w:t>erloesung</w:t>
      </w:r>
      <w:proofErr w:type="spellEnd"/>
      <w:r>
        <w:t xml:space="preserve"> / </w:t>
      </w:r>
      <w:proofErr w:type="spellStart"/>
      <w:r>
        <w:t>auffdas</w:t>
      </w:r>
      <w:proofErr w:type="spellEnd"/>
      <w:r>
        <w:t xml:space="preserve"> wer sich </w:t>
      </w:r>
      <w:proofErr w:type="spellStart"/>
      <w:r>
        <w:t>rhuemet</w:t>
      </w:r>
      <w:proofErr w:type="spellEnd"/>
      <w:r>
        <w:t xml:space="preserve"> des </w:t>
      </w:r>
      <w:proofErr w:type="spellStart"/>
      <w:r>
        <w:t>Hern</w:t>
      </w:r>
      <w:proofErr w:type="spellEnd"/>
      <w:r>
        <w:t xml:space="preserve"> sich </w:t>
      </w:r>
      <w:proofErr w:type="spellStart"/>
      <w:r>
        <w:t>rhueme</w:t>
      </w:r>
      <w:proofErr w:type="spellEnd"/>
      <w:r>
        <w:t xml:space="preserve">: welche </w:t>
      </w:r>
      <w:proofErr w:type="spellStart"/>
      <w:r>
        <w:t>meinung</w:t>
      </w:r>
      <w:proofErr w:type="spellEnd"/>
      <w:r>
        <w:t xml:space="preserve"> 1. Petri 2. </w:t>
      </w:r>
      <w:proofErr w:type="spellStart"/>
      <w:r>
        <w:t>bekrefftiget</w:t>
      </w:r>
      <w:proofErr w:type="spellEnd"/>
      <w:r>
        <w:t xml:space="preserve"> und spricht / </w:t>
      </w:r>
      <w:proofErr w:type="spellStart"/>
      <w:r>
        <w:t>jr</w:t>
      </w:r>
      <w:proofErr w:type="spellEnd"/>
      <w:r>
        <w:t xml:space="preserve"> seit ein </w:t>
      </w:r>
      <w:proofErr w:type="spellStart"/>
      <w:r>
        <w:t>Koeniglich</w:t>
      </w:r>
      <w:proofErr w:type="spellEnd"/>
      <w:r>
        <w:t xml:space="preserve"> </w:t>
      </w:r>
      <w:proofErr w:type="spellStart"/>
      <w:r>
        <w:t>priesterthum</w:t>
      </w:r>
      <w:proofErr w:type="spellEnd"/>
      <w:r>
        <w:t xml:space="preserve"> und </w:t>
      </w:r>
      <w:proofErr w:type="spellStart"/>
      <w:r>
        <w:t>erwelet</w:t>
      </w:r>
      <w:proofErr w:type="spellEnd"/>
      <w:r>
        <w:t xml:space="preserve"> </w:t>
      </w:r>
      <w:proofErr w:type="spellStart"/>
      <w:r>
        <w:t>geschlecht</w:t>
      </w:r>
      <w:proofErr w:type="spellEnd"/>
      <w:r>
        <w:t xml:space="preserve"> aus dem </w:t>
      </w:r>
      <w:proofErr w:type="spellStart"/>
      <w:r>
        <w:t>finsternis</w:t>
      </w:r>
      <w:proofErr w:type="spellEnd"/>
      <w:r>
        <w:t xml:space="preserve"> zu seinem </w:t>
      </w:r>
      <w:proofErr w:type="spellStart"/>
      <w:r>
        <w:t>wunderbarn</w:t>
      </w:r>
      <w:proofErr w:type="spellEnd"/>
      <w:r>
        <w:t xml:space="preserve"> </w:t>
      </w:r>
      <w:proofErr w:type="spellStart"/>
      <w:r>
        <w:t>liecht</w:t>
      </w:r>
      <w:proofErr w:type="spellEnd"/>
      <w:r>
        <w:t xml:space="preserve"> </w:t>
      </w:r>
      <w:proofErr w:type="spellStart"/>
      <w:r>
        <w:t>beruffen</w:t>
      </w:r>
      <w:proofErr w:type="spellEnd"/>
      <w:r>
        <w:t xml:space="preserve"> das </w:t>
      </w:r>
      <w:proofErr w:type="spellStart"/>
      <w:r>
        <w:t>jr</w:t>
      </w:r>
      <w:proofErr w:type="spellEnd"/>
      <w:r>
        <w:t xml:space="preserve"> </w:t>
      </w:r>
      <w:proofErr w:type="spellStart"/>
      <w:r>
        <w:t>verkuendigen</w:t>
      </w:r>
      <w:proofErr w:type="spellEnd"/>
      <w:r>
        <w:t xml:space="preserve"> </w:t>
      </w:r>
      <w:proofErr w:type="spellStart"/>
      <w:r>
        <w:t>solt</w:t>
      </w:r>
      <w:proofErr w:type="spellEnd"/>
      <w:r>
        <w:t xml:space="preserve"> die </w:t>
      </w:r>
      <w:proofErr w:type="spellStart"/>
      <w:r>
        <w:t>tugent</w:t>
      </w:r>
      <w:proofErr w:type="spellEnd"/>
      <w:r>
        <w:t xml:space="preserve"> des der euch </w:t>
      </w:r>
      <w:proofErr w:type="spellStart"/>
      <w:r>
        <w:t>beruffen</w:t>
      </w:r>
      <w:proofErr w:type="spellEnd"/>
      <w:r>
        <w:t xml:space="preserve"> hat. </w:t>
      </w:r>
    </w:p>
    <w:p w14:paraId="6229844F" w14:textId="77777777" w:rsidR="00DD44BB" w:rsidRDefault="00DD44BB" w:rsidP="00DD44BB">
      <w:pPr>
        <w:pStyle w:val="StandardWeb"/>
      </w:pPr>
      <w:r>
        <w:t xml:space="preserve">So nu Gott </w:t>
      </w:r>
      <w:proofErr w:type="spellStart"/>
      <w:r>
        <w:t>selbs</w:t>
      </w:r>
      <w:proofErr w:type="spellEnd"/>
      <w:r>
        <w:t xml:space="preserve"> die Christen schaffet zu </w:t>
      </w:r>
      <w:proofErr w:type="spellStart"/>
      <w:r>
        <w:t>gnadenpredigern</w:t>
      </w:r>
      <w:proofErr w:type="spellEnd"/>
      <w:r>
        <w:t xml:space="preserve">: was thut denn eines </w:t>
      </w:r>
      <w:proofErr w:type="spellStart"/>
      <w:r>
        <w:t>menschen</w:t>
      </w:r>
      <w:proofErr w:type="spellEnd"/>
      <w:r>
        <w:t xml:space="preserve"> freier </w:t>
      </w:r>
      <w:proofErr w:type="spellStart"/>
      <w:r>
        <w:t>wille</w:t>
      </w:r>
      <w:proofErr w:type="spellEnd"/>
      <w:r>
        <w:t xml:space="preserve"> und </w:t>
      </w:r>
      <w:proofErr w:type="spellStart"/>
      <w:r>
        <w:t>wercke</w:t>
      </w:r>
      <w:proofErr w:type="spellEnd"/>
      <w:r>
        <w:t xml:space="preserve"> des </w:t>
      </w:r>
      <w:proofErr w:type="spellStart"/>
      <w:r>
        <w:t>gesetzs</w:t>
      </w:r>
      <w:proofErr w:type="spellEnd"/>
      <w:r>
        <w:t xml:space="preserve"> zur ewigen </w:t>
      </w:r>
      <w:proofErr w:type="spellStart"/>
      <w:r>
        <w:t>gerechtickeit</w:t>
      </w:r>
      <w:proofErr w:type="spellEnd"/>
      <w:r>
        <w:t xml:space="preserve"> und </w:t>
      </w:r>
      <w:proofErr w:type="spellStart"/>
      <w:r>
        <w:t>selickeit</w:t>
      </w:r>
      <w:proofErr w:type="spellEnd"/>
      <w:r>
        <w:t xml:space="preserve">? Nicht so viel on CHRISTUM. </w:t>
      </w:r>
      <w:proofErr w:type="spellStart"/>
      <w:r>
        <w:t>Drumb</w:t>
      </w:r>
      <w:proofErr w:type="spellEnd"/>
      <w:r>
        <w:t xml:space="preserve"> wie er mit </w:t>
      </w:r>
      <w:proofErr w:type="spellStart"/>
      <w:r>
        <w:t>disen</w:t>
      </w:r>
      <w:proofErr w:type="spellEnd"/>
      <w:r>
        <w:t xml:space="preserve"> </w:t>
      </w:r>
      <w:proofErr w:type="spellStart"/>
      <w:r>
        <w:t>wortten</w:t>
      </w:r>
      <w:proofErr w:type="spellEnd"/>
      <w:r>
        <w:t xml:space="preserve"> (nicht das du mich </w:t>
      </w:r>
      <w:proofErr w:type="spellStart"/>
      <w:r>
        <w:t>hettest</w:t>
      </w:r>
      <w:proofErr w:type="spellEnd"/>
      <w:r>
        <w:t xml:space="preserve"> </w:t>
      </w:r>
      <w:proofErr w:type="spellStart"/>
      <w:r>
        <w:t>geruffen</w:t>
      </w:r>
      <w:proofErr w:type="spellEnd"/>
      <w:r>
        <w:t xml:space="preserve"> Jacob / oder das du </w:t>
      </w:r>
      <w:proofErr w:type="spellStart"/>
      <w:r>
        <w:t>umb</w:t>
      </w:r>
      <w:proofErr w:type="spellEnd"/>
      <w:r>
        <w:t xml:space="preserve"> mich </w:t>
      </w:r>
      <w:proofErr w:type="spellStart"/>
      <w:r>
        <w:t>geerbeitet</w:t>
      </w:r>
      <w:proofErr w:type="spellEnd"/>
      <w:r>
        <w:t xml:space="preserve"> </w:t>
      </w:r>
      <w:proofErr w:type="spellStart"/>
      <w:r>
        <w:t>hettest</w:t>
      </w:r>
      <w:proofErr w:type="spellEnd"/>
      <w:r>
        <w:t xml:space="preserve"> Israel) </w:t>
      </w:r>
      <w:proofErr w:type="spellStart"/>
      <w:r>
        <w:t>leret</w:t>
      </w:r>
      <w:proofErr w:type="spellEnd"/>
      <w:r>
        <w:t xml:space="preserve"> / das eines </w:t>
      </w:r>
      <w:proofErr w:type="spellStart"/>
      <w:r>
        <w:t>menschen</w:t>
      </w:r>
      <w:proofErr w:type="spellEnd"/>
      <w:r>
        <w:t xml:space="preserve"> </w:t>
      </w:r>
      <w:proofErr w:type="spellStart"/>
      <w:r>
        <w:t>selickeit</w:t>
      </w:r>
      <w:proofErr w:type="spellEnd"/>
      <w:r>
        <w:t xml:space="preserve"> nicht aus seinem freien willen </w:t>
      </w:r>
      <w:proofErr w:type="spellStart"/>
      <w:r>
        <w:t>vermuegen</w:t>
      </w:r>
      <w:proofErr w:type="spellEnd"/>
      <w:r>
        <w:t xml:space="preserve"> verdienst </w:t>
      </w:r>
      <w:proofErr w:type="spellStart"/>
      <w:r>
        <w:t>herkome</w:t>
      </w:r>
      <w:proofErr w:type="spellEnd"/>
      <w:r>
        <w:t xml:space="preserve"> / sondern aus </w:t>
      </w:r>
      <w:proofErr w:type="spellStart"/>
      <w:r>
        <w:t>lautter</w:t>
      </w:r>
      <w:proofErr w:type="spellEnd"/>
      <w:r>
        <w:t xml:space="preserve"> Gottes </w:t>
      </w:r>
      <w:proofErr w:type="spellStart"/>
      <w:r>
        <w:t>wal</w:t>
      </w:r>
      <w:proofErr w:type="spellEnd"/>
      <w:r>
        <w:t xml:space="preserve"> und </w:t>
      </w:r>
      <w:proofErr w:type="spellStart"/>
      <w:r>
        <w:t>gnad</w:t>
      </w:r>
      <w:proofErr w:type="spellEnd"/>
      <w:r>
        <w:t xml:space="preserve"> durch CHRISTUM / wie Paulus Ehe. 2. zeuget / aus </w:t>
      </w:r>
      <w:proofErr w:type="spellStart"/>
      <w:r>
        <w:t>gnaden</w:t>
      </w:r>
      <w:proofErr w:type="spellEnd"/>
      <w:r>
        <w:t xml:space="preserve"> seit </w:t>
      </w:r>
      <w:proofErr w:type="spellStart"/>
      <w:r>
        <w:t>jr</w:t>
      </w:r>
      <w:proofErr w:type="spellEnd"/>
      <w:r>
        <w:t xml:space="preserve"> selig worden und das nicht aus euch / sondern durch den </w:t>
      </w:r>
      <w:proofErr w:type="spellStart"/>
      <w:r>
        <w:t>glawben</w:t>
      </w:r>
      <w:proofErr w:type="spellEnd"/>
      <w:r>
        <w:t xml:space="preserve"> es ist Gottes </w:t>
      </w:r>
      <w:proofErr w:type="spellStart"/>
      <w:r>
        <w:t>gabe</w:t>
      </w:r>
      <w:proofErr w:type="spellEnd"/>
      <w:r>
        <w:t xml:space="preserve"> nicht durch </w:t>
      </w:r>
      <w:proofErr w:type="spellStart"/>
      <w:r>
        <w:t>wercke</w:t>
      </w:r>
      <w:proofErr w:type="spellEnd"/>
      <w:r>
        <w:t xml:space="preserve"> das sich niemand </w:t>
      </w:r>
      <w:proofErr w:type="spellStart"/>
      <w:r>
        <w:t>rhueme</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(mir </w:t>
      </w:r>
      <w:proofErr w:type="spellStart"/>
      <w:r>
        <w:t>hastu</w:t>
      </w:r>
      <w:proofErr w:type="spellEnd"/>
      <w:r>
        <w:t xml:space="preserve"> zwar nicht bracht schaff deines </w:t>
      </w:r>
      <w:proofErr w:type="spellStart"/>
      <w:r>
        <w:t>brandopffers</w:t>
      </w:r>
      <w:proofErr w:type="spellEnd"/>
      <w:r>
        <w:t xml:space="preserve"> noch mich geehret mit deinen </w:t>
      </w:r>
      <w:proofErr w:type="spellStart"/>
      <w:r>
        <w:t>opffern</w:t>
      </w:r>
      <w:proofErr w:type="spellEnd"/>
      <w:r>
        <w:t xml:space="preserve">: mich hat deines </w:t>
      </w:r>
      <w:proofErr w:type="spellStart"/>
      <w:r>
        <w:t>dienstes</w:t>
      </w:r>
      <w:proofErr w:type="spellEnd"/>
      <w:r>
        <w:t xml:space="preserve"> nicht </w:t>
      </w:r>
      <w:proofErr w:type="spellStart"/>
      <w:r>
        <w:t>geluestet</w:t>
      </w:r>
      <w:proofErr w:type="spellEnd"/>
      <w:r>
        <w:t xml:space="preserve"> im </w:t>
      </w:r>
      <w:proofErr w:type="spellStart"/>
      <w:r>
        <w:t>Speisopffer</w:t>
      </w:r>
      <w:proofErr w:type="spellEnd"/>
      <w:r>
        <w:t xml:space="preserve"> / hab auch nicht </w:t>
      </w:r>
      <w:proofErr w:type="spellStart"/>
      <w:r>
        <w:t>lust</w:t>
      </w:r>
      <w:proofErr w:type="spellEnd"/>
      <w:r>
        <w:t xml:space="preserve"> an deiner </w:t>
      </w:r>
      <w:proofErr w:type="spellStart"/>
      <w:r>
        <w:t>erbeit</w:t>
      </w:r>
      <w:proofErr w:type="spellEnd"/>
      <w:r>
        <w:t xml:space="preserve"> im Weirauch / mir </w:t>
      </w:r>
      <w:proofErr w:type="spellStart"/>
      <w:r>
        <w:t>hastu</w:t>
      </w:r>
      <w:proofErr w:type="spellEnd"/>
      <w:r>
        <w:t xml:space="preserve"> nicht </w:t>
      </w:r>
      <w:proofErr w:type="spellStart"/>
      <w:r>
        <w:t>umb</w:t>
      </w:r>
      <w:proofErr w:type="spellEnd"/>
      <w:r>
        <w:t xml:space="preserve"> gelt </w:t>
      </w:r>
      <w:proofErr w:type="spellStart"/>
      <w:r>
        <w:t>Kalmes</w:t>
      </w:r>
      <w:proofErr w:type="spellEnd"/>
      <w:r>
        <w:t xml:space="preserve"> </w:t>
      </w:r>
      <w:proofErr w:type="spellStart"/>
      <w:r>
        <w:t>gekaufft</w:t>
      </w:r>
      <w:proofErr w:type="spellEnd"/>
      <w:r>
        <w:t xml:space="preserve"> / mich </w:t>
      </w:r>
      <w:proofErr w:type="spellStart"/>
      <w:r>
        <w:t>hastu</w:t>
      </w:r>
      <w:proofErr w:type="spellEnd"/>
      <w:r>
        <w:t xml:space="preserve"> mit dem fett deiner </w:t>
      </w:r>
      <w:proofErr w:type="spellStart"/>
      <w:r>
        <w:t>opffer</w:t>
      </w:r>
      <w:proofErr w:type="spellEnd"/>
      <w:r>
        <w:t xml:space="preserve"> nicht </w:t>
      </w:r>
      <w:proofErr w:type="spellStart"/>
      <w:r>
        <w:t>gefuellet</w:t>
      </w:r>
      <w:proofErr w:type="spellEnd"/>
      <w:r>
        <w:t xml:space="preserve">) nicht alleine das Alt Testament und Levitische Priesterthum </w:t>
      </w:r>
      <w:proofErr w:type="spellStart"/>
      <w:r>
        <w:t>darumb</w:t>
      </w:r>
      <w:proofErr w:type="spellEnd"/>
      <w:r>
        <w:t xml:space="preserve"> </w:t>
      </w:r>
      <w:proofErr w:type="spellStart"/>
      <w:r>
        <w:t>auffheben</w:t>
      </w:r>
      <w:proofErr w:type="spellEnd"/>
      <w:r>
        <w:t xml:space="preserve"> das es </w:t>
      </w:r>
      <w:proofErr w:type="spellStart"/>
      <w:r>
        <w:t>unmueglich</w:t>
      </w:r>
      <w:proofErr w:type="spellEnd"/>
      <w:r>
        <w:t xml:space="preserve"> ist durch Ochsen und </w:t>
      </w:r>
      <w:proofErr w:type="spellStart"/>
      <w:r>
        <w:t>lemmer</w:t>
      </w:r>
      <w:proofErr w:type="spellEnd"/>
      <w:r>
        <w:t xml:space="preserve"> </w:t>
      </w:r>
      <w:proofErr w:type="spellStart"/>
      <w:r>
        <w:t>blut</w:t>
      </w:r>
      <w:proofErr w:type="spellEnd"/>
      <w:r>
        <w:t xml:space="preserve"> </w:t>
      </w:r>
      <w:proofErr w:type="spellStart"/>
      <w:r>
        <w:t>suende</w:t>
      </w:r>
      <w:proofErr w:type="spellEnd"/>
      <w:r>
        <w:t xml:space="preserve"> </w:t>
      </w:r>
      <w:proofErr w:type="spellStart"/>
      <w:r>
        <w:t>wegnemen</w:t>
      </w:r>
      <w:proofErr w:type="spellEnd"/>
      <w:r>
        <w:t xml:space="preserve"> (als Heb. 5. zeuget) sondern auch </w:t>
      </w:r>
      <w:proofErr w:type="spellStart"/>
      <w:r>
        <w:t>leren</w:t>
      </w:r>
      <w:proofErr w:type="spellEnd"/>
      <w:r>
        <w:t xml:space="preserve"> / das alle </w:t>
      </w:r>
      <w:proofErr w:type="spellStart"/>
      <w:r>
        <w:t>werck</w:t>
      </w:r>
      <w:proofErr w:type="spellEnd"/>
      <w:r>
        <w:t xml:space="preserve"> des </w:t>
      </w:r>
      <w:proofErr w:type="spellStart"/>
      <w:r>
        <w:t>gesetzs</w:t>
      </w:r>
      <w:proofErr w:type="spellEnd"/>
      <w:r>
        <w:t xml:space="preserve"> on den </w:t>
      </w:r>
      <w:proofErr w:type="spellStart"/>
      <w:r>
        <w:t>glawben</w:t>
      </w:r>
      <w:proofErr w:type="spellEnd"/>
      <w:r>
        <w:t xml:space="preserve"> an CHRISTUM nichts gelten und also das </w:t>
      </w:r>
      <w:proofErr w:type="spellStart"/>
      <w:r>
        <w:t>gantze</w:t>
      </w:r>
      <w:proofErr w:type="spellEnd"/>
      <w:r>
        <w:t xml:space="preserve"> </w:t>
      </w:r>
      <w:proofErr w:type="spellStart"/>
      <w:r>
        <w:t>gesetz</w:t>
      </w:r>
      <w:proofErr w:type="spellEnd"/>
      <w:r>
        <w:t xml:space="preserve"> mit allen </w:t>
      </w:r>
      <w:proofErr w:type="spellStart"/>
      <w:r>
        <w:t>wercken</w:t>
      </w:r>
      <w:proofErr w:type="spellEnd"/>
      <w:r>
        <w:t xml:space="preserve"> auch im </w:t>
      </w:r>
      <w:proofErr w:type="spellStart"/>
      <w:r>
        <w:t>glawben</w:t>
      </w:r>
      <w:proofErr w:type="spellEnd"/>
      <w:r>
        <w:t xml:space="preserve"> </w:t>
      </w:r>
      <w:proofErr w:type="spellStart"/>
      <w:r>
        <w:t>gescheen</w:t>
      </w:r>
      <w:proofErr w:type="spellEnd"/>
      <w:r>
        <w:t xml:space="preserve"> nichts anders seien denn ein </w:t>
      </w:r>
      <w:proofErr w:type="spellStart"/>
      <w:r>
        <w:t>zuchtmeister</w:t>
      </w:r>
      <w:proofErr w:type="spellEnd"/>
      <w:r>
        <w:t xml:space="preserve"> </w:t>
      </w:r>
      <w:proofErr w:type="spellStart"/>
      <w:r>
        <w:t>auff</w:t>
      </w:r>
      <w:proofErr w:type="spellEnd"/>
      <w:r>
        <w:t xml:space="preserve"> CHRISTUM welcher das </w:t>
      </w:r>
      <w:proofErr w:type="spellStart"/>
      <w:r>
        <w:t>gantze</w:t>
      </w:r>
      <w:proofErr w:type="spellEnd"/>
      <w:r>
        <w:t xml:space="preserve"> </w:t>
      </w:r>
      <w:proofErr w:type="spellStart"/>
      <w:r>
        <w:t>gesetz</w:t>
      </w:r>
      <w:proofErr w:type="spellEnd"/>
      <w:r>
        <w:t xml:space="preserve"> </w:t>
      </w:r>
      <w:proofErr w:type="spellStart"/>
      <w:r>
        <w:t>erfuellet</w:t>
      </w:r>
      <w:proofErr w:type="spellEnd"/>
      <w:r>
        <w:t xml:space="preserve"> und zeuget </w:t>
      </w:r>
      <w:proofErr w:type="spellStart"/>
      <w:r>
        <w:t>Psal</w:t>
      </w:r>
      <w:proofErr w:type="spellEnd"/>
      <w:r>
        <w:t xml:space="preserve">. 41. das die Levitischen </w:t>
      </w:r>
      <w:proofErr w:type="spellStart"/>
      <w:r>
        <w:t>opffer</w:t>
      </w:r>
      <w:proofErr w:type="spellEnd"/>
      <w:r>
        <w:t xml:space="preserve"> seines </w:t>
      </w:r>
      <w:proofErr w:type="spellStart"/>
      <w:r>
        <w:t>todes</w:t>
      </w:r>
      <w:proofErr w:type="spellEnd"/>
      <w:r>
        <w:t xml:space="preserve"> </w:t>
      </w:r>
      <w:proofErr w:type="spellStart"/>
      <w:r>
        <w:t>fuerbilde</w:t>
      </w:r>
      <w:proofErr w:type="spellEnd"/>
      <w:r>
        <w:t xml:space="preserve"> seien / du hast nicht </w:t>
      </w:r>
      <w:proofErr w:type="spellStart"/>
      <w:r>
        <w:t>lust</w:t>
      </w:r>
      <w:proofErr w:type="spellEnd"/>
      <w:r>
        <w:t xml:space="preserve"> zum </w:t>
      </w:r>
      <w:proofErr w:type="spellStart"/>
      <w:r>
        <w:t>opffer</w:t>
      </w:r>
      <w:proofErr w:type="spellEnd"/>
      <w:r>
        <w:t xml:space="preserve"> / </w:t>
      </w:r>
      <w:proofErr w:type="spellStart"/>
      <w:r>
        <w:t>sihe</w:t>
      </w:r>
      <w:proofErr w:type="spellEnd"/>
      <w:r>
        <w:t xml:space="preserve"> im Buch ist von mir geschrieben / ich bin </w:t>
      </w:r>
      <w:proofErr w:type="spellStart"/>
      <w:r>
        <w:t>komen</w:t>
      </w:r>
      <w:proofErr w:type="spellEnd"/>
      <w:r>
        <w:t xml:space="preserve"> deinen willen </w:t>
      </w:r>
      <w:proofErr w:type="spellStart"/>
      <w:r>
        <w:t>zuthun</w:t>
      </w:r>
      <w:proofErr w:type="spellEnd"/>
      <w:r>
        <w:t xml:space="preserve">. </w:t>
      </w:r>
    </w:p>
    <w:p w14:paraId="6DC5ABF4" w14:textId="77777777" w:rsidR="00DD44BB" w:rsidRDefault="00DD44BB" w:rsidP="00DD44BB">
      <w:pPr>
        <w:pStyle w:val="StandardWeb"/>
      </w:pPr>
      <w:r>
        <w:t xml:space="preserve">Nu </w:t>
      </w:r>
    </w:p>
    <w:p w14:paraId="5362A700" w14:textId="77777777" w:rsidR="00DD44BB" w:rsidRDefault="00DD44BB" w:rsidP="00DD44BB">
      <w:pPr>
        <w:pStyle w:val="berschrift3"/>
      </w:pPr>
      <w:r>
        <w:t xml:space="preserve">Womit verdienet denn ein </w:t>
      </w:r>
      <w:proofErr w:type="spellStart"/>
      <w:r>
        <w:t>mensch</w:t>
      </w:r>
      <w:proofErr w:type="spellEnd"/>
      <w:r>
        <w:t xml:space="preserve"> ewige </w:t>
      </w:r>
      <w:proofErr w:type="spellStart"/>
      <w:r>
        <w:t>gerechtickeit</w:t>
      </w:r>
      <w:proofErr w:type="spellEnd"/>
      <w:r>
        <w:t xml:space="preserve"> und </w:t>
      </w:r>
      <w:proofErr w:type="spellStart"/>
      <w:r>
        <w:t>selickeit</w:t>
      </w:r>
      <w:proofErr w:type="spellEnd"/>
      <w:r>
        <w:t>? durch CHRISTI leiden.</w:t>
      </w:r>
    </w:p>
    <w:p w14:paraId="0AAD927B" w14:textId="77777777" w:rsidR="00DD44BB" w:rsidRDefault="00DD44BB" w:rsidP="00DD44BB">
      <w:pPr>
        <w:pStyle w:val="StandardWeb"/>
      </w:pPr>
      <w:r>
        <w:t xml:space="preserve">Denn wie er mit </w:t>
      </w:r>
      <w:proofErr w:type="spellStart"/>
      <w:r>
        <w:t>disen</w:t>
      </w:r>
      <w:proofErr w:type="spellEnd"/>
      <w:r>
        <w:t xml:space="preserve"> </w:t>
      </w:r>
      <w:proofErr w:type="spellStart"/>
      <w:r>
        <w:t>wortten</w:t>
      </w:r>
      <w:proofErr w:type="spellEnd"/>
      <w:r>
        <w:t xml:space="preserve"> (ja mir </w:t>
      </w:r>
      <w:proofErr w:type="spellStart"/>
      <w:r>
        <w:t>hastu</w:t>
      </w:r>
      <w:proofErr w:type="spellEnd"/>
      <w:r>
        <w:t xml:space="preserve"> </w:t>
      </w:r>
      <w:proofErr w:type="spellStart"/>
      <w:r>
        <w:t>erbeit</w:t>
      </w:r>
      <w:proofErr w:type="spellEnd"/>
      <w:r>
        <w:t xml:space="preserve"> gemacht in deinen </w:t>
      </w:r>
      <w:proofErr w:type="spellStart"/>
      <w:r>
        <w:t>suenden</w:t>
      </w:r>
      <w:proofErr w:type="spellEnd"/>
      <w:r>
        <w:t xml:space="preserve"> und hast mir </w:t>
      </w:r>
      <w:proofErr w:type="spellStart"/>
      <w:r>
        <w:t>muehe</w:t>
      </w:r>
      <w:proofErr w:type="spellEnd"/>
      <w:r>
        <w:t xml:space="preserve"> gemacht in deinen </w:t>
      </w:r>
      <w:proofErr w:type="spellStart"/>
      <w:r>
        <w:t>missethaten</w:t>
      </w:r>
      <w:proofErr w:type="spellEnd"/>
      <w:r>
        <w:t xml:space="preserve">) anzeiget / das er </w:t>
      </w:r>
      <w:proofErr w:type="spellStart"/>
      <w:r>
        <w:t>warer</w:t>
      </w:r>
      <w:proofErr w:type="spellEnd"/>
      <w:r>
        <w:t xml:space="preserve"> </w:t>
      </w:r>
      <w:proofErr w:type="spellStart"/>
      <w:r>
        <w:t>mensch</w:t>
      </w:r>
      <w:proofErr w:type="spellEnd"/>
      <w:r>
        <w:t xml:space="preserve"> und doch on </w:t>
      </w:r>
      <w:proofErr w:type="spellStart"/>
      <w:r>
        <w:t>suende</w:t>
      </w:r>
      <w:proofErr w:type="spellEnd"/>
      <w:r>
        <w:t xml:space="preserve"> </w:t>
      </w:r>
      <w:proofErr w:type="spellStart"/>
      <w:r>
        <w:t>seie</w:t>
      </w:r>
      <w:proofErr w:type="spellEnd"/>
      <w:r>
        <w:t xml:space="preserve"> / alle </w:t>
      </w:r>
      <w:proofErr w:type="spellStart"/>
      <w:r>
        <w:t>menschen</w:t>
      </w:r>
      <w:proofErr w:type="spellEnd"/>
      <w:r>
        <w:t xml:space="preserve"> </w:t>
      </w:r>
      <w:proofErr w:type="spellStart"/>
      <w:r>
        <w:t>auff</w:t>
      </w:r>
      <w:proofErr w:type="spellEnd"/>
      <w:r>
        <w:t xml:space="preserve"> Erden aber </w:t>
      </w:r>
      <w:proofErr w:type="spellStart"/>
      <w:r>
        <w:t>suender</w:t>
      </w:r>
      <w:proofErr w:type="spellEnd"/>
      <w:r>
        <w:t xml:space="preserve"> und </w:t>
      </w:r>
      <w:proofErr w:type="spellStart"/>
      <w:r>
        <w:t>ursache</w:t>
      </w:r>
      <w:proofErr w:type="spellEnd"/>
      <w:r>
        <w:t xml:space="preserve"> seien seines unschuldigen </w:t>
      </w:r>
      <w:proofErr w:type="spellStart"/>
      <w:r>
        <w:t>leidens</w:t>
      </w:r>
      <w:proofErr w:type="spellEnd"/>
      <w:r>
        <w:t xml:space="preserve"> und bittern </w:t>
      </w:r>
      <w:proofErr w:type="spellStart"/>
      <w:r>
        <w:t>todes</w:t>
      </w:r>
      <w:proofErr w:type="spellEnd"/>
      <w:r>
        <w:t xml:space="preserve"> / also das er aus </w:t>
      </w:r>
      <w:proofErr w:type="spellStart"/>
      <w:r>
        <w:t>grosser</w:t>
      </w:r>
      <w:proofErr w:type="spellEnd"/>
      <w:r>
        <w:t xml:space="preserve"> liebe des Vatters gegen uns mit seinem </w:t>
      </w:r>
      <w:proofErr w:type="spellStart"/>
      <w:r>
        <w:t>tod</w:t>
      </w:r>
      <w:proofErr w:type="spellEnd"/>
      <w:r>
        <w:t xml:space="preserve"> uns alle </w:t>
      </w:r>
      <w:proofErr w:type="spellStart"/>
      <w:r>
        <w:t>kinder</w:t>
      </w:r>
      <w:proofErr w:type="spellEnd"/>
      <w:r>
        <w:t xml:space="preserve"> des </w:t>
      </w:r>
      <w:proofErr w:type="spellStart"/>
      <w:r>
        <w:t>todes</w:t>
      </w:r>
      <w:proofErr w:type="spellEnd"/>
      <w:r>
        <w:t xml:space="preserve"> vom ewigen fluche des </w:t>
      </w:r>
      <w:proofErr w:type="spellStart"/>
      <w:r>
        <w:t>gesetzs</w:t>
      </w:r>
      <w:proofErr w:type="spellEnd"/>
      <w:r>
        <w:t xml:space="preserve"> hat </w:t>
      </w:r>
      <w:proofErr w:type="spellStart"/>
      <w:r>
        <w:t>erloesen</w:t>
      </w:r>
      <w:proofErr w:type="spellEnd"/>
      <w:r>
        <w:t xml:space="preserve"> und den </w:t>
      </w:r>
      <w:proofErr w:type="spellStart"/>
      <w:r>
        <w:t>Himel</w:t>
      </w:r>
      <w:proofErr w:type="spellEnd"/>
      <w:r>
        <w:t xml:space="preserve"> erwerben </w:t>
      </w:r>
      <w:proofErr w:type="spellStart"/>
      <w:r>
        <w:t>muessen</w:t>
      </w:r>
      <w:proofErr w:type="spellEnd"/>
      <w:r>
        <w:t xml:space="preserve">/ sollten wir alle nicht ewiglich in </w:t>
      </w:r>
      <w:proofErr w:type="spellStart"/>
      <w:r>
        <w:t>abgrund</w:t>
      </w:r>
      <w:proofErr w:type="spellEnd"/>
      <w:r>
        <w:t xml:space="preserve"> der hellen </w:t>
      </w:r>
      <w:proofErr w:type="spellStart"/>
      <w:r>
        <w:t>verdampt</w:t>
      </w:r>
      <w:proofErr w:type="spellEnd"/>
      <w:r>
        <w:t xml:space="preserve"> brennen: Summa dem </w:t>
      </w:r>
      <w:proofErr w:type="spellStart"/>
      <w:r>
        <w:t>menschen</w:t>
      </w:r>
      <w:proofErr w:type="spellEnd"/>
      <w:r>
        <w:t xml:space="preserve"> CHRISTO unsere </w:t>
      </w:r>
      <w:proofErr w:type="spellStart"/>
      <w:r>
        <w:t>suend</w:t>
      </w:r>
      <w:proofErr w:type="spellEnd"/>
      <w:r>
        <w:t xml:space="preserve"> und </w:t>
      </w:r>
      <w:proofErr w:type="spellStart"/>
      <w:r>
        <w:t>missethat</w:t>
      </w:r>
      <w:proofErr w:type="spellEnd"/>
      <w:r>
        <w:t xml:space="preserve"> </w:t>
      </w:r>
      <w:proofErr w:type="spellStart"/>
      <w:r>
        <w:t>erbeit</w:t>
      </w:r>
      <w:proofErr w:type="spellEnd"/>
      <w:r>
        <w:t xml:space="preserve"> und </w:t>
      </w:r>
      <w:proofErr w:type="spellStart"/>
      <w:r>
        <w:t>muehe</w:t>
      </w:r>
      <w:proofErr w:type="spellEnd"/>
      <w:r>
        <w:t xml:space="preserve"> machen / </w:t>
      </w:r>
      <w:proofErr w:type="spellStart"/>
      <w:r>
        <w:t>heist</w:t>
      </w:r>
      <w:proofErr w:type="spellEnd"/>
      <w:r>
        <w:t xml:space="preserve"> uns ein </w:t>
      </w:r>
      <w:proofErr w:type="spellStart"/>
      <w:r>
        <w:t>ursache</w:t>
      </w:r>
      <w:proofErr w:type="spellEnd"/>
      <w:r>
        <w:t xml:space="preserve"> CHRISTI </w:t>
      </w:r>
      <w:proofErr w:type="spellStart"/>
      <w:r>
        <w:t>todes</w:t>
      </w:r>
      <w:proofErr w:type="spellEnd"/>
      <w:r>
        <w:t xml:space="preserve"> sein und CHRISTUM mit seinem </w:t>
      </w:r>
      <w:proofErr w:type="spellStart"/>
      <w:r>
        <w:t>tod</w:t>
      </w:r>
      <w:proofErr w:type="spellEnd"/>
      <w:r>
        <w:t xml:space="preserve"> </w:t>
      </w:r>
      <w:proofErr w:type="spellStart"/>
      <w:r>
        <w:t>fur</w:t>
      </w:r>
      <w:proofErr w:type="spellEnd"/>
      <w:r>
        <w:t xml:space="preserve"> unsere </w:t>
      </w:r>
      <w:proofErr w:type="spellStart"/>
      <w:r>
        <w:t>suende</w:t>
      </w:r>
      <w:proofErr w:type="spellEnd"/>
      <w:r>
        <w:t xml:space="preserve"> </w:t>
      </w:r>
      <w:proofErr w:type="spellStart"/>
      <w:r>
        <w:t>bezalen</w:t>
      </w:r>
      <w:proofErr w:type="spellEnd"/>
      <w:r>
        <w:t xml:space="preserve"> / wie Esa. 53. auch spricht / wir </w:t>
      </w:r>
      <w:proofErr w:type="spellStart"/>
      <w:r>
        <w:t>jrren</w:t>
      </w:r>
      <w:proofErr w:type="spellEnd"/>
      <w:r>
        <w:t xml:space="preserve"> alle wie die Schaffe / Gott aber </w:t>
      </w:r>
      <w:proofErr w:type="spellStart"/>
      <w:r>
        <w:t>warff</w:t>
      </w:r>
      <w:proofErr w:type="spellEnd"/>
      <w:r>
        <w:t xml:space="preserve"> </w:t>
      </w:r>
      <w:proofErr w:type="spellStart"/>
      <w:r>
        <w:t>auff</w:t>
      </w:r>
      <w:proofErr w:type="spellEnd"/>
      <w:r>
        <w:t xml:space="preserve"> </w:t>
      </w:r>
      <w:proofErr w:type="spellStart"/>
      <w:r>
        <w:t>jn</w:t>
      </w:r>
      <w:proofErr w:type="spellEnd"/>
      <w:r>
        <w:t xml:space="preserve"> unser aller </w:t>
      </w:r>
      <w:proofErr w:type="spellStart"/>
      <w:r>
        <w:t>suend</w:t>
      </w:r>
      <w:proofErr w:type="spellEnd"/>
      <w:r>
        <w:t xml:space="preserve">. </w:t>
      </w:r>
    </w:p>
    <w:p w14:paraId="3FD9263E" w14:textId="77777777" w:rsidR="00DD44BB" w:rsidRDefault="00DD44BB" w:rsidP="00DD44BB">
      <w:pPr>
        <w:pStyle w:val="StandardWeb"/>
      </w:pPr>
      <w:r>
        <w:t xml:space="preserve">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(ICH ICH TILGE DEINE </w:t>
      </w:r>
      <w:proofErr w:type="spellStart"/>
      <w:r>
        <w:t>UBERTRETTUNG</w:t>
      </w:r>
      <w:proofErr w:type="spellEnd"/>
      <w:r>
        <w:t xml:space="preserve"> </w:t>
      </w:r>
      <w:proofErr w:type="spellStart"/>
      <w:r>
        <w:t>UMB</w:t>
      </w:r>
      <w:proofErr w:type="spellEnd"/>
      <w:r>
        <w:t xml:space="preserve"> MEINET WILLEN) anzeigen / das CHRISTUS alleine das </w:t>
      </w:r>
      <w:proofErr w:type="spellStart"/>
      <w:r>
        <w:t>Agnus</w:t>
      </w:r>
      <w:proofErr w:type="spellEnd"/>
      <w:r>
        <w:t xml:space="preserve"> Die </w:t>
      </w:r>
      <w:proofErr w:type="spellStart"/>
      <w:r>
        <w:t>seie</w:t>
      </w:r>
      <w:proofErr w:type="spellEnd"/>
      <w:r>
        <w:t xml:space="preserve"> welches der </w:t>
      </w:r>
      <w:proofErr w:type="spellStart"/>
      <w:r>
        <w:t>welt</w:t>
      </w:r>
      <w:proofErr w:type="spellEnd"/>
      <w:r>
        <w:t xml:space="preserve"> </w:t>
      </w:r>
      <w:proofErr w:type="spellStart"/>
      <w:r>
        <w:t>suend</w:t>
      </w:r>
      <w:proofErr w:type="spellEnd"/>
      <w:r>
        <w:t xml:space="preserve"> trage / das ist Gottes Son JESUS CHRISTUS hat durch sich </w:t>
      </w:r>
      <w:proofErr w:type="spellStart"/>
      <w:r>
        <w:t>selbs</w:t>
      </w:r>
      <w:proofErr w:type="spellEnd"/>
      <w:r>
        <w:t xml:space="preserve"> </w:t>
      </w:r>
      <w:proofErr w:type="spellStart"/>
      <w:r>
        <w:t>umb</w:t>
      </w:r>
      <w:proofErr w:type="spellEnd"/>
      <w:r>
        <w:t xml:space="preserve"> </w:t>
      </w:r>
      <w:proofErr w:type="spellStart"/>
      <w:r>
        <w:t>seinet</w:t>
      </w:r>
      <w:proofErr w:type="spellEnd"/>
      <w:r>
        <w:t xml:space="preserve"> willen aus </w:t>
      </w:r>
      <w:proofErr w:type="spellStart"/>
      <w:r>
        <w:t>lautter</w:t>
      </w:r>
      <w:proofErr w:type="spellEnd"/>
      <w:r>
        <w:t xml:space="preserve"> </w:t>
      </w:r>
      <w:proofErr w:type="spellStart"/>
      <w:r>
        <w:t>gnad</w:t>
      </w:r>
      <w:proofErr w:type="spellEnd"/>
      <w:r>
        <w:t xml:space="preserve"> des Vatters aller </w:t>
      </w:r>
      <w:proofErr w:type="spellStart"/>
      <w:r>
        <w:t>buesser</w:t>
      </w:r>
      <w:proofErr w:type="spellEnd"/>
      <w:r>
        <w:t xml:space="preserve"> </w:t>
      </w:r>
      <w:proofErr w:type="spellStart"/>
      <w:r>
        <w:t>unn</w:t>
      </w:r>
      <w:proofErr w:type="spellEnd"/>
      <w:r>
        <w:t xml:space="preserve"> </w:t>
      </w:r>
      <w:proofErr w:type="spellStart"/>
      <w:r>
        <w:t>glewbigen</w:t>
      </w:r>
      <w:proofErr w:type="spellEnd"/>
      <w:r>
        <w:t xml:space="preserve"> </w:t>
      </w:r>
      <w:proofErr w:type="spellStart"/>
      <w:r>
        <w:t>suende</w:t>
      </w:r>
      <w:proofErr w:type="spellEnd"/>
      <w:r>
        <w:t xml:space="preserve"> mit seinem </w:t>
      </w:r>
      <w:proofErr w:type="spellStart"/>
      <w:r>
        <w:t>blut</w:t>
      </w:r>
      <w:proofErr w:type="spellEnd"/>
      <w:r>
        <w:t xml:space="preserve"> am Creutz </w:t>
      </w:r>
      <w:proofErr w:type="spellStart"/>
      <w:r>
        <w:t>getilget</w:t>
      </w:r>
      <w:proofErr w:type="spellEnd"/>
      <w:r>
        <w:t xml:space="preserve"> und vergeben ewiglich: wie Paulus Col. 2. auch zeuget und spricht / da </w:t>
      </w:r>
      <w:proofErr w:type="spellStart"/>
      <w:r>
        <w:t>jr</w:t>
      </w:r>
      <w:proofErr w:type="spellEnd"/>
      <w:r>
        <w:t xml:space="preserve"> </w:t>
      </w:r>
      <w:proofErr w:type="spellStart"/>
      <w:r>
        <w:t>tod</w:t>
      </w:r>
      <w:proofErr w:type="spellEnd"/>
      <w:r>
        <w:t xml:space="preserve"> </w:t>
      </w:r>
      <w:proofErr w:type="spellStart"/>
      <w:r>
        <w:t>waret</w:t>
      </w:r>
      <w:proofErr w:type="spellEnd"/>
      <w:r>
        <w:t xml:space="preserve"> in </w:t>
      </w:r>
      <w:proofErr w:type="spellStart"/>
      <w:r>
        <w:t>suenden</w:t>
      </w:r>
      <w:proofErr w:type="spellEnd"/>
      <w:r>
        <w:t xml:space="preserve"> hat euch CHRISTUS alle </w:t>
      </w:r>
      <w:proofErr w:type="spellStart"/>
      <w:r>
        <w:t>suende</w:t>
      </w:r>
      <w:proofErr w:type="spellEnd"/>
      <w:r>
        <w:t xml:space="preserve"> </w:t>
      </w:r>
      <w:proofErr w:type="spellStart"/>
      <w:r>
        <w:t>geschenckt</w:t>
      </w:r>
      <w:proofErr w:type="spellEnd"/>
      <w:r>
        <w:t xml:space="preserve"> und </w:t>
      </w:r>
      <w:proofErr w:type="spellStart"/>
      <w:r>
        <w:t>außgetilget</w:t>
      </w:r>
      <w:proofErr w:type="spellEnd"/>
      <w:r>
        <w:t xml:space="preserve"> die </w:t>
      </w:r>
      <w:proofErr w:type="spellStart"/>
      <w:r>
        <w:t>handschrifft</w:t>
      </w:r>
      <w:proofErr w:type="spellEnd"/>
      <w:r>
        <w:t xml:space="preserve"> so wider uns war und hat sie aus dem mittel gethan und an das Creutz </w:t>
      </w:r>
      <w:proofErr w:type="spellStart"/>
      <w:r>
        <w:t>gehefft</w:t>
      </w:r>
      <w:proofErr w:type="spellEnd"/>
      <w:r>
        <w:t xml:space="preserve"> und hat </w:t>
      </w:r>
      <w:proofErr w:type="spellStart"/>
      <w:r>
        <w:t>außgezogen</w:t>
      </w:r>
      <w:proofErr w:type="spellEnd"/>
      <w:r>
        <w:t xml:space="preserve"> die </w:t>
      </w:r>
      <w:proofErr w:type="spellStart"/>
      <w:r>
        <w:t>Fuerstenthum</w:t>
      </w:r>
      <w:proofErr w:type="spellEnd"/>
      <w:r>
        <w:t xml:space="preserve"> und hat einen Triumph aus </w:t>
      </w:r>
      <w:proofErr w:type="spellStart"/>
      <w:r>
        <w:t>jnen</w:t>
      </w:r>
      <w:proofErr w:type="spellEnd"/>
      <w:r>
        <w:t xml:space="preserve"> gemacht durch sich </w:t>
      </w:r>
      <w:proofErr w:type="spellStart"/>
      <w:r>
        <w:t>selbs</w:t>
      </w:r>
      <w:proofErr w:type="spellEnd"/>
      <w:r>
        <w:t xml:space="preserve">. So </w:t>
      </w:r>
      <w:proofErr w:type="spellStart"/>
      <w:r>
        <w:t>were</w:t>
      </w:r>
      <w:proofErr w:type="spellEnd"/>
      <w:r>
        <w:t xml:space="preserve"> nach dieser </w:t>
      </w:r>
      <w:proofErr w:type="spellStart"/>
      <w:r>
        <w:t>Gottlichen</w:t>
      </w:r>
      <w:proofErr w:type="spellEnd"/>
      <w:r>
        <w:t xml:space="preserve"> </w:t>
      </w:r>
      <w:proofErr w:type="spellStart"/>
      <w:r>
        <w:t>meinung</w:t>
      </w:r>
      <w:proofErr w:type="spellEnd"/>
      <w:r>
        <w:t xml:space="preserve"> eines </w:t>
      </w:r>
      <w:proofErr w:type="spellStart"/>
      <w:r>
        <w:t>verdampten</w:t>
      </w:r>
      <w:proofErr w:type="spellEnd"/>
      <w:r>
        <w:t xml:space="preserve"> </w:t>
      </w:r>
      <w:proofErr w:type="spellStart"/>
      <w:r>
        <w:t>erbsuenders</w:t>
      </w:r>
      <w:proofErr w:type="spellEnd"/>
      <w:r>
        <w:t xml:space="preserve"> </w:t>
      </w:r>
      <w:proofErr w:type="spellStart"/>
      <w:r>
        <w:t>gerechtickeit</w:t>
      </w:r>
      <w:proofErr w:type="spellEnd"/>
      <w:r>
        <w:t xml:space="preserve"> </w:t>
      </w:r>
      <w:proofErr w:type="spellStart"/>
      <w:r>
        <w:t>fur</w:t>
      </w:r>
      <w:proofErr w:type="spellEnd"/>
      <w:r>
        <w:t xml:space="preserve"> Gott und ewige </w:t>
      </w:r>
      <w:proofErr w:type="spellStart"/>
      <w:r>
        <w:t>selickeit</w:t>
      </w:r>
      <w:proofErr w:type="spellEnd"/>
      <w:r>
        <w:t xml:space="preserve"> an nichts anders gelegen denn an CHRISTI </w:t>
      </w:r>
      <w:proofErr w:type="spellStart"/>
      <w:r>
        <w:t>verdiensten</w:t>
      </w:r>
      <w:proofErr w:type="spellEnd"/>
      <w:r>
        <w:t xml:space="preserve"> </w:t>
      </w:r>
      <w:proofErr w:type="spellStart"/>
      <w:r>
        <w:t>geglewbet</w:t>
      </w:r>
      <w:proofErr w:type="spellEnd"/>
      <w:r>
        <w:t xml:space="preserve"> nach dieser </w:t>
      </w:r>
      <w:proofErr w:type="spellStart"/>
      <w:r>
        <w:t>verheissung</w:t>
      </w:r>
      <w:proofErr w:type="spellEnd"/>
      <w:r>
        <w:t xml:space="preserve">: Ich </w:t>
      </w:r>
      <w:proofErr w:type="spellStart"/>
      <w:r>
        <w:t>gedencke</w:t>
      </w:r>
      <w:proofErr w:type="spellEnd"/>
      <w:r>
        <w:t xml:space="preserve"> deiner </w:t>
      </w:r>
      <w:proofErr w:type="spellStart"/>
      <w:r>
        <w:t>suende</w:t>
      </w:r>
      <w:proofErr w:type="spellEnd"/>
      <w:r>
        <w:t xml:space="preserve"> nicht: </w:t>
      </w:r>
      <w:proofErr w:type="spellStart"/>
      <w:r>
        <w:t>glewbestu</w:t>
      </w:r>
      <w:proofErr w:type="spellEnd"/>
      <w:r>
        <w:t xml:space="preserve"> das so ist dir CHRISTUS ja / </w:t>
      </w:r>
      <w:proofErr w:type="spellStart"/>
      <w:r>
        <w:t>glewbestu</w:t>
      </w:r>
      <w:proofErr w:type="spellEnd"/>
      <w:r>
        <w:t xml:space="preserve"> es nicht so ist dir CHRISTUS nein / wie CHRISTUS </w:t>
      </w:r>
      <w:proofErr w:type="spellStart"/>
      <w:r>
        <w:t>selbs</w:t>
      </w:r>
      <w:proofErr w:type="spellEnd"/>
      <w:r>
        <w:t xml:space="preserve"> schleust und spricht Jo. 3. Wer dem </w:t>
      </w:r>
      <w:proofErr w:type="spellStart"/>
      <w:r>
        <w:t>Sone</w:t>
      </w:r>
      <w:proofErr w:type="spellEnd"/>
      <w:r>
        <w:t xml:space="preserve"> </w:t>
      </w:r>
      <w:proofErr w:type="spellStart"/>
      <w:r>
        <w:t>glewbet</w:t>
      </w:r>
      <w:proofErr w:type="spellEnd"/>
      <w:r>
        <w:t xml:space="preserve"> der wird nicht </w:t>
      </w:r>
      <w:proofErr w:type="spellStart"/>
      <w:r>
        <w:t>gericht</w:t>
      </w:r>
      <w:proofErr w:type="spellEnd"/>
      <w:r>
        <w:t xml:space="preserve"> / wer aber nicht </w:t>
      </w:r>
      <w:proofErr w:type="spellStart"/>
      <w:r>
        <w:t>glewbet</w:t>
      </w:r>
      <w:proofErr w:type="spellEnd"/>
      <w:r>
        <w:t xml:space="preserve"> der ist schon </w:t>
      </w:r>
      <w:proofErr w:type="spellStart"/>
      <w:r>
        <w:t>gericht</w:t>
      </w:r>
      <w:proofErr w:type="spellEnd"/>
      <w:r>
        <w:t xml:space="preserve"> / </w:t>
      </w:r>
      <w:proofErr w:type="spellStart"/>
      <w:r>
        <w:t>darumb</w:t>
      </w:r>
      <w:proofErr w:type="spellEnd"/>
      <w:r>
        <w:t xml:space="preserve"> das er nicht </w:t>
      </w:r>
      <w:proofErr w:type="spellStart"/>
      <w:r>
        <w:t>glewbet</w:t>
      </w:r>
      <w:proofErr w:type="spellEnd"/>
      <w:r>
        <w:t xml:space="preserve"> an den </w:t>
      </w:r>
      <w:proofErr w:type="spellStart"/>
      <w:r>
        <w:t>namen</w:t>
      </w:r>
      <w:proofErr w:type="spellEnd"/>
      <w:r>
        <w:t xml:space="preserve"> des eingeborne </w:t>
      </w:r>
      <w:proofErr w:type="spellStart"/>
      <w:r>
        <w:t>Sons</w:t>
      </w:r>
      <w:proofErr w:type="spellEnd"/>
      <w:r>
        <w:t xml:space="preserve"> Gottes. </w:t>
      </w:r>
    </w:p>
    <w:p w14:paraId="089CDCC9" w14:textId="77777777" w:rsidR="00DD44BB" w:rsidRDefault="00DD44BB" w:rsidP="00DD44BB">
      <w:pPr>
        <w:pStyle w:val="StandardWeb"/>
      </w:pPr>
      <w:r>
        <w:rPr>
          <w:rStyle w:val="Fett"/>
          <w:rFonts w:eastAsiaTheme="majorEastAsia"/>
        </w:rPr>
        <w:t xml:space="preserve">Erinnere mich: last uns miteinander rechten. Sage an: wie </w:t>
      </w:r>
      <w:proofErr w:type="spellStart"/>
      <w:r>
        <w:rPr>
          <w:rStyle w:val="Fett"/>
          <w:rFonts w:eastAsiaTheme="majorEastAsia"/>
        </w:rPr>
        <w:t>wiltu</w:t>
      </w:r>
      <w:proofErr w:type="spellEnd"/>
      <w:r>
        <w:rPr>
          <w:rStyle w:val="Fett"/>
          <w:rFonts w:eastAsiaTheme="majorEastAsia"/>
        </w:rPr>
        <w:t xml:space="preserve"> gerecht sein? deine </w:t>
      </w:r>
      <w:proofErr w:type="spellStart"/>
      <w:r>
        <w:rPr>
          <w:rStyle w:val="Fett"/>
          <w:rFonts w:eastAsiaTheme="majorEastAsia"/>
        </w:rPr>
        <w:t>voreltern</w:t>
      </w:r>
      <w:proofErr w:type="spellEnd"/>
      <w:r>
        <w:rPr>
          <w:rStyle w:val="Fett"/>
          <w:rFonts w:eastAsiaTheme="majorEastAsia"/>
        </w:rPr>
        <w:t xml:space="preserve"> haben </w:t>
      </w:r>
      <w:proofErr w:type="spellStart"/>
      <w:r>
        <w:rPr>
          <w:rStyle w:val="Fett"/>
          <w:rFonts w:eastAsiaTheme="majorEastAsia"/>
        </w:rPr>
        <w:t>gesuendiget</w:t>
      </w:r>
      <w:proofErr w:type="spellEnd"/>
      <w:r>
        <w:rPr>
          <w:rStyle w:val="Fett"/>
          <w:rFonts w:eastAsiaTheme="majorEastAsia"/>
        </w:rPr>
        <w:t xml:space="preserve"> / und deine </w:t>
      </w:r>
      <w:proofErr w:type="spellStart"/>
      <w:r>
        <w:rPr>
          <w:rStyle w:val="Fett"/>
          <w:rFonts w:eastAsiaTheme="majorEastAsia"/>
        </w:rPr>
        <w:t>lerer</w:t>
      </w:r>
      <w:proofErr w:type="spellEnd"/>
      <w:r>
        <w:rPr>
          <w:rStyle w:val="Fett"/>
          <w:rFonts w:eastAsiaTheme="majorEastAsia"/>
        </w:rPr>
        <w:t xml:space="preserve"> haben wider mich misshandelt. </w:t>
      </w:r>
      <w:proofErr w:type="spellStart"/>
      <w:r>
        <w:rPr>
          <w:rStyle w:val="Fett"/>
          <w:rFonts w:eastAsiaTheme="majorEastAsia"/>
        </w:rPr>
        <w:t>Darumb</w:t>
      </w:r>
      <w:proofErr w:type="spellEnd"/>
      <w:r>
        <w:rPr>
          <w:rStyle w:val="Fett"/>
          <w:rFonts w:eastAsiaTheme="majorEastAsia"/>
        </w:rPr>
        <w:t xml:space="preserve"> hab ich die </w:t>
      </w:r>
      <w:proofErr w:type="spellStart"/>
      <w:r>
        <w:rPr>
          <w:rStyle w:val="Fett"/>
          <w:rFonts w:eastAsiaTheme="majorEastAsia"/>
        </w:rPr>
        <w:t>Fuersten</w:t>
      </w:r>
      <w:proofErr w:type="spellEnd"/>
      <w:r>
        <w:rPr>
          <w:rStyle w:val="Fett"/>
          <w:rFonts w:eastAsiaTheme="majorEastAsia"/>
        </w:rPr>
        <w:t xml:space="preserve"> des </w:t>
      </w:r>
      <w:proofErr w:type="spellStart"/>
      <w:r>
        <w:rPr>
          <w:rStyle w:val="Fett"/>
          <w:rFonts w:eastAsiaTheme="majorEastAsia"/>
        </w:rPr>
        <w:t>heiligthums</w:t>
      </w:r>
      <w:proofErr w:type="spellEnd"/>
      <w:r>
        <w:rPr>
          <w:rStyle w:val="Fett"/>
          <w:rFonts w:eastAsiaTheme="majorEastAsia"/>
        </w:rPr>
        <w:t xml:space="preserve"> entheiliget / und habe Jacob zum Ban gemacht und Israel zum </w:t>
      </w:r>
      <w:proofErr w:type="spellStart"/>
      <w:r>
        <w:rPr>
          <w:rStyle w:val="Fett"/>
          <w:rFonts w:eastAsiaTheme="majorEastAsia"/>
        </w:rPr>
        <w:t>hohn</w:t>
      </w:r>
      <w:proofErr w:type="spellEnd"/>
      <w:r>
        <w:rPr>
          <w:rStyle w:val="Fett"/>
          <w:rFonts w:eastAsiaTheme="majorEastAsia"/>
        </w:rPr>
        <w:t>.</w:t>
      </w:r>
      <w:r>
        <w:t xml:space="preserve"> </w:t>
      </w:r>
    </w:p>
    <w:p w14:paraId="04CED0B5" w14:textId="77777777" w:rsidR="00DD44BB" w:rsidRDefault="00DD44BB" w:rsidP="00DD44BB">
      <w:pPr>
        <w:pStyle w:val="StandardWeb"/>
      </w:pPr>
      <w:r>
        <w:t xml:space="preserve">Nach </w:t>
      </w:r>
      <w:proofErr w:type="spellStart"/>
      <w:r>
        <w:t>disem</w:t>
      </w:r>
      <w:proofErr w:type="spellEnd"/>
      <w:r>
        <w:t xml:space="preserve"> letzten teil </w:t>
      </w:r>
      <w:proofErr w:type="spellStart"/>
      <w:r>
        <w:t>verwirfft</w:t>
      </w:r>
      <w:proofErr w:type="spellEnd"/>
      <w:r>
        <w:t xml:space="preserve"> Gott alles das nicht CHRISTUS ist / und </w:t>
      </w:r>
      <w:proofErr w:type="spellStart"/>
      <w:r>
        <w:t>foddert</w:t>
      </w:r>
      <w:proofErr w:type="spellEnd"/>
      <w:r>
        <w:t xml:space="preserve"> alle Gesetzprediger und </w:t>
      </w:r>
      <w:proofErr w:type="spellStart"/>
      <w:r>
        <w:t>werckheiligen</w:t>
      </w:r>
      <w:proofErr w:type="spellEnd"/>
      <w:r>
        <w:t xml:space="preserve"> </w:t>
      </w:r>
      <w:proofErr w:type="spellStart"/>
      <w:r>
        <w:t>fur</w:t>
      </w:r>
      <w:proofErr w:type="spellEnd"/>
      <w:r>
        <w:t xml:space="preserve"> </w:t>
      </w:r>
      <w:proofErr w:type="spellStart"/>
      <w:r>
        <w:t>gericht</w:t>
      </w:r>
      <w:proofErr w:type="spellEnd"/>
      <w:r>
        <w:t xml:space="preserve"> und fraget sie: </w:t>
      </w:r>
    </w:p>
    <w:p w14:paraId="0D296063" w14:textId="77777777" w:rsidR="00DD44BB" w:rsidRDefault="00DD44BB" w:rsidP="00DD44BB">
      <w:pPr>
        <w:pStyle w:val="berschrift3"/>
      </w:pPr>
      <w:r>
        <w:t xml:space="preserve">Wodurch </w:t>
      </w:r>
      <w:proofErr w:type="spellStart"/>
      <w:r>
        <w:t>wolt</w:t>
      </w:r>
      <w:proofErr w:type="spellEnd"/>
      <w:r>
        <w:t xml:space="preserve"> doch </w:t>
      </w:r>
      <w:proofErr w:type="spellStart"/>
      <w:r>
        <w:t>jr</w:t>
      </w:r>
      <w:proofErr w:type="spellEnd"/>
      <w:r>
        <w:t xml:space="preserve"> </w:t>
      </w:r>
      <w:proofErr w:type="spellStart"/>
      <w:r>
        <w:t>gesetzprediger</w:t>
      </w:r>
      <w:proofErr w:type="spellEnd"/>
      <w:r>
        <w:t xml:space="preserve"> und </w:t>
      </w:r>
      <w:proofErr w:type="spellStart"/>
      <w:r>
        <w:t>werckheiligen</w:t>
      </w:r>
      <w:proofErr w:type="spellEnd"/>
      <w:r>
        <w:t xml:space="preserve"> gerecht </w:t>
      </w:r>
      <w:proofErr w:type="spellStart"/>
      <w:r>
        <w:t>fur</w:t>
      </w:r>
      <w:proofErr w:type="spellEnd"/>
      <w:r>
        <w:t xml:space="preserve"> Gott und selig werden?</w:t>
      </w:r>
    </w:p>
    <w:p w14:paraId="07636506" w14:textId="77777777" w:rsidR="00DD44BB" w:rsidRDefault="00DD44BB" w:rsidP="00DD44BB">
      <w:pPr>
        <w:pStyle w:val="StandardWeb"/>
      </w:pPr>
      <w:r>
        <w:t xml:space="preserve">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(erinnere mich: las uns miteinander rechten. Sage mir an: wodurch </w:t>
      </w:r>
      <w:proofErr w:type="spellStart"/>
      <w:r>
        <w:t>wiltu</w:t>
      </w:r>
      <w:proofErr w:type="spellEnd"/>
      <w:r>
        <w:t xml:space="preserve"> gerecht sein?) nach des </w:t>
      </w:r>
      <w:proofErr w:type="spellStart"/>
      <w:r>
        <w:t>gesetzs</w:t>
      </w:r>
      <w:proofErr w:type="spellEnd"/>
      <w:r>
        <w:t xml:space="preserve"> fluch alle </w:t>
      </w:r>
      <w:proofErr w:type="spellStart"/>
      <w:r>
        <w:t>gesetzprediger</w:t>
      </w:r>
      <w:proofErr w:type="spellEnd"/>
      <w:r>
        <w:t xml:space="preserve"> und </w:t>
      </w:r>
      <w:proofErr w:type="spellStart"/>
      <w:r>
        <w:t>werckheiligen</w:t>
      </w:r>
      <w:proofErr w:type="spellEnd"/>
      <w:r>
        <w:t xml:space="preserve"> beschuldigen verurteilen sie fragen / weil </w:t>
      </w:r>
      <w:proofErr w:type="spellStart"/>
      <w:r>
        <w:t>jr</w:t>
      </w:r>
      <w:proofErr w:type="spellEnd"/>
      <w:r>
        <w:t xml:space="preserve"> nicht </w:t>
      </w:r>
      <w:proofErr w:type="spellStart"/>
      <w:r>
        <w:t>wolt</w:t>
      </w:r>
      <w:proofErr w:type="spellEnd"/>
      <w:r>
        <w:t xml:space="preserve"> </w:t>
      </w:r>
      <w:proofErr w:type="spellStart"/>
      <w:r>
        <w:t>umb</w:t>
      </w:r>
      <w:proofErr w:type="spellEnd"/>
      <w:r>
        <w:t xml:space="preserve"> des </w:t>
      </w:r>
      <w:proofErr w:type="spellStart"/>
      <w:r>
        <w:t>Suendetregers</w:t>
      </w:r>
      <w:proofErr w:type="spellEnd"/>
      <w:r>
        <w:t xml:space="preserve"> JESU CHRISTO willen allein und aus </w:t>
      </w:r>
      <w:proofErr w:type="spellStart"/>
      <w:r>
        <w:t>gnaden</w:t>
      </w:r>
      <w:proofErr w:type="spellEnd"/>
      <w:r>
        <w:t xml:space="preserve"> nach </w:t>
      </w:r>
      <w:proofErr w:type="spellStart"/>
      <w:r>
        <w:t>Gottlichen</w:t>
      </w:r>
      <w:proofErr w:type="spellEnd"/>
      <w:r>
        <w:t xml:space="preserve"> </w:t>
      </w:r>
      <w:proofErr w:type="spellStart"/>
      <w:r>
        <w:t>verheissungen</w:t>
      </w:r>
      <w:proofErr w:type="spellEnd"/>
      <w:r>
        <w:t xml:space="preserve"> gerecht und selig werden / saget mir an wodurch </w:t>
      </w:r>
      <w:proofErr w:type="spellStart"/>
      <w:r>
        <w:t>wolt</w:t>
      </w:r>
      <w:proofErr w:type="spellEnd"/>
      <w:r>
        <w:t xml:space="preserve"> </w:t>
      </w:r>
      <w:proofErr w:type="spellStart"/>
      <w:r>
        <w:t>jr</w:t>
      </w:r>
      <w:proofErr w:type="spellEnd"/>
      <w:r>
        <w:t xml:space="preserve"> denn dem ewigen fluche des </w:t>
      </w:r>
      <w:proofErr w:type="spellStart"/>
      <w:r>
        <w:t>gesetzs</w:t>
      </w:r>
      <w:proofErr w:type="spellEnd"/>
      <w:r>
        <w:t xml:space="preserve"> entfliehen und den ewigen </w:t>
      </w:r>
      <w:proofErr w:type="spellStart"/>
      <w:r>
        <w:t>segen</w:t>
      </w:r>
      <w:proofErr w:type="spellEnd"/>
      <w:r>
        <w:t xml:space="preserve"> in CHRISTO versprochen erlangen? </w:t>
      </w:r>
      <w:proofErr w:type="spellStart"/>
      <w:r>
        <w:t>wolt</w:t>
      </w:r>
      <w:proofErr w:type="spellEnd"/>
      <w:r>
        <w:t xml:space="preserve"> </w:t>
      </w:r>
      <w:proofErr w:type="spellStart"/>
      <w:r>
        <w:t>jr</w:t>
      </w:r>
      <w:proofErr w:type="spellEnd"/>
      <w:r>
        <w:t xml:space="preserve"> durchs </w:t>
      </w:r>
      <w:proofErr w:type="spellStart"/>
      <w:r>
        <w:t>gesetz</w:t>
      </w:r>
      <w:proofErr w:type="spellEnd"/>
      <w:r>
        <w:t xml:space="preserve">: so leugnet </w:t>
      </w:r>
      <w:proofErr w:type="spellStart"/>
      <w:r>
        <w:t>jr</w:t>
      </w:r>
      <w:proofErr w:type="spellEnd"/>
      <w:r>
        <w:t xml:space="preserve"> die </w:t>
      </w:r>
      <w:proofErr w:type="spellStart"/>
      <w:r>
        <w:t>verheissung</w:t>
      </w:r>
      <w:proofErr w:type="spellEnd"/>
      <w:r>
        <w:t xml:space="preserve">: denn so es aus verdienst so ist die </w:t>
      </w:r>
      <w:proofErr w:type="spellStart"/>
      <w:r>
        <w:t>gnade</w:t>
      </w:r>
      <w:proofErr w:type="spellEnd"/>
      <w:r>
        <w:t xml:space="preserve"> nichts und </w:t>
      </w:r>
      <w:proofErr w:type="spellStart"/>
      <w:r>
        <w:t>widerumb</w:t>
      </w:r>
      <w:proofErr w:type="spellEnd"/>
      <w:r>
        <w:t xml:space="preserve">. </w:t>
      </w:r>
    </w:p>
    <w:p w14:paraId="0B274D5B" w14:textId="77777777" w:rsidR="00DD44BB" w:rsidRDefault="00DD44BB" w:rsidP="00DD44BB">
      <w:pPr>
        <w:pStyle w:val="StandardWeb"/>
      </w:pPr>
      <w:r>
        <w:t xml:space="preserve">David aber spricht </w:t>
      </w:r>
      <w:proofErr w:type="spellStart"/>
      <w:r>
        <w:t>Psal</w:t>
      </w:r>
      <w:proofErr w:type="spellEnd"/>
      <w:r>
        <w:t xml:space="preserve">. 51. Du bleibest gerecht in deinem </w:t>
      </w:r>
      <w:proofErr w:type="spellStart"/>
      <w:r>
        <w:t>wortt</w:t>
      </w:r>
      <w:proofErr w:type="spellEnd"/>
      <w:r>
        <w:t xml:space="preserve"> / das ist / in not und </w:t>
      </w:r>
      <w:proofErr w:type="spellStart"/>
      <w:r>
        <w:t>tod</w:t>
      </w:r>
      <w:proofErr w:type="spellEnd"/>
      <w:r>
        <w:t xml:space="preserve"> </w:t>
      </w:r>
      <w:proofErr w:type="spellStart"/>
      <w:r>
        <w:t>fuelet</w:t>
      </w:r>
      <w:proofErr w:type="spellEnd"/>
      <w:r>
        <w:t xml:space="preserve"> und findet </w:t>
      </w:r>
      <w:proofErr w:type="spellStart"/>
      <w:r>
        <w:t>sichs</w:t>
      </w:r>
      <w:proofErr w:type="spellEnd"/>
      <w:r>
        <w:t xml:space="preserve"> </w:t>
      </w:r>
      <w:proofErr w:type="spellStart"/>
      <w:r>
        <w:t>wol</w:t>
      </w:r>
      <w:proofErr w:type="spellEnd"/>
      <w:r>
        <w:t xml:space="preserve"> das durchs </w:t>
      </w:r>
      <w:proofErr w:type="spellStart"/>
      <w:r>
        <w:t>gesetz</w:t>
      </w:r>
      <w:proofErr w:type="spellEnd"/>
      <w:r>
        <w:t xml:space="preserve"> nichts denn </w:t>
      </w:r>
      <w:proofErr w:type="spellStart"/>
      <w:r>
        <w:t>suende</w:t>
      </w:r>
      <w:proofErr w:type="spellEnd"/>
      <w:r>
        <w:t xml:space="preserve"> / </w:t>
      </w:r>
      <w:proofErr w:type="spellStart"/>
      <w:r>
        <w:t>zorn</w:t>
      </w:r>
      <w:proofErr w:type="spellEnd"/>
      <w:r>
        <w:t xml:space="preserve"> / </w:t>
      </w:r>
      <w:proofErr w:type="spellStart"/>
      <w:r>
        <w:t>tod</w:t>
      </w:r>
      <w:proofErr w:type="spellEnd"/>
      <w:r>
        <w:t xml:space="preserve"> / </w:t>
      </w:r>
      <w:proofErr w:type="spellStart"/>
      <w:r>
        <w:t>verdamnis</w:t>
      </w:r>
      <w:proofErr w:type="spellEnd"/>
      <w:r>
        <w:t xml:space="preserve"> </w:t>
      </w:r>
      <w:proofErr w:type="spellStart"/>
      <w:r>
        <w:t>kompt</w:t>
      </w:r>
      <w:proofErr w:type="spellEnd"/>
      <w:r>
        <w:t xml:space="preserve"> / und das </w:t>
      </w:r>
      <w:proofErr w:type="spellStart"/>
      <w:r>
        <w:t>gerechtickeit</w:t>
      </w:r>
      <w:proofErr w:type="spellEnd"/>
      <w:r>
        <w:t xml:space="preserve"> </w:t>
      </w:r>
      <w:proofErr w:type="spellStart"/>
      <w:r>
        <w:t>fur</w:t>
      </w:r>
      <w:proofErr w:type="spellEnd"/>
      <w:r>
        <w:t xml:space="preserve"> Gott und </w:t>
      </w:r>
      <w:proofErr w:type="spellStart"/>
      <w:r>
        <w:t>ewigeselickeit</w:t>
      </w:r>
      <w:proofErr w:type="spellEnd"/>
      <w:r>
        <w:t xml:space="preserve"> aus nichts anders </w:t>
      </w:r>
      <w:proofErr w:type="spellStart"/>
      <w:r>
        <w:t>kompt</w:t>
      </w:r>
      <w:proofErr w:type="spellEnd"/>
      <w:r>
        <w:t xml:space="preserve"> denn aus CHRISTI </w:t>
      </w:r>
      <w:proofErr w:type="spellStart"/>
      <w:r>
        <w:t>verdiensten</w:t>
      </w:r>
      <w:proofErr w:type="spellEnd"/>
      <w:r>
        <w:t xml:space="preserve"> durch den </w:t>
      </w:r>
      <w:proofErr w:type="spellStart"/>
      <w:r>
        <w:t>blossen</w:t>
      </w:r>
      <w:proofErr w:type="spellEnd"/>
      <w:r>
        <w:t xml:space="preserve"> </w:t>
      </w:r>
      <w:proofErr w:type="spellStart"/>
      <w:r>
        <w:t>glawben</w:t>
      </w:r>
      <w:proofErr w:type="spellEnd"/>
      <w:r>
        <w:t xml:space="preserve"> </w:t>
      </w:r>
      <w:proofErr w:type="spellStart"/>
      <w:r>
        <w:t>Gottlicher</w:t>
      </w:r>
      <w:proofErr w:type="spellEnd"/>
      <w:r>
        <w:t xml:space="preserve"> </w:t>
      </w:r>
      <w:proofErr w:type="spellStart"/>
      <w:r>
        <w:t>verheissunge</w:t>
      </w:r>
      <w:proofErr w:type="spellEnd"/>
      <w:r>
        <w:t xml:space="preserve">: wie David im Miserere und </w:t>
      </w:r>
      <w:proofErr w:type="spellStart"/>
      <w:r>
        <w:t>Deprofundis</w:t>
      </w:r>
      <w:proofErr w:type="spellEnd"/>
      <w:r>
        <w:t xml:space="preserve"> zeuget. </w:t>
      </w:r>
      <w:proofErr w:type="spellStart"/>
      <w:r>
        <w:t>Drumb</w:t>
      </w:r>
      <w:proofErr w:type="spellEnd"/>
      <w:r>
        <w:t xml:space="preserve"> wie er mit </w:t>
      </w:r>
      <w:proofErr w:type="spellStart"/>
      <w:r>
        <w:t>disen</w:t>
      </w:r>
      <w:proofErr w:type="spellEnd"/>
      <w:r>
        <w:t xml:space="preserve"> </w:t>
      </w:r>
      <w:proofErr w:type="spellStart"/>
      <w:r>
        <w:t>wortten</w:t>
      </w:r>
      <w:proofErr w:type="spellEnd"/>
      <w:r>
        <w:t xml:space="preserve"> (erinnere mich) auch </w:t>
      </w:r>
      <w:proofErr w:type="spellStart"/>
      <w:r>
        <w:t>leren</w:t>
      </w:r>
      <w:proofErr w:type="spellEnd"/>
      <w:r>
        <w:t xml:space="preserve"> </w:t>
      </w:r>
      <w:proofErr w:type="spellStart"/>
      <w:r>
        <w:t>wil</w:t>
      </w:r>
      <w:proofErr w:type="spellEnd"/>
      <w:r>
        <w:t xml:space="preserve"> das wir uns </w:t>
      </w:r>
      <w:proofErr w:type="spellStart"/>
      <w:r>
        <w:t>fur</w:t>
      </w:r>
      <w:proofErr w:type="spellEnd"/>
      <w:r>
        <w:t xml:space="preserve"> Gott schuldig geben und nur </w:t>
      </w:r>
      <w:proofErr w:type="spellStart"/>
      <w:r>
        <w:t>gnade</w:t>
      </w:r>
      <w:proofErr w:type="spellEnd"/>
      <w:r>
        <w:t xml:space="preserve"> </w:t>
      </w:r>
      <w:proofErr w:type="spellStart"/>
      <w:r>
        <w:t>begeren</w:t>
      </w:r>
      <w:proofErr w:type="spellEnd"/>
      <w:r>
        <w:t xml:space="preserve"> </w:t>
      </w:r>
      <w:proofErr w:type="spellStart"/>
      <w:r>
        <w:t>auff</w:t>
      </w:r>
      <w:proofErr w:type="spellEnd"/>
      <w:r>
        <w:t xml:space="preserve"> seine </w:t>
      </w:r>
      <w:proofErr w:type="spellStart"/>
      <w:r>
        <w:t>verheissunge</w:t>
      </w:r>
      <w:proofErr w:type="spellEnd"/>
      <w:r>
        <w:t xml:space="preserve"> / wie David sprach Ps. 155. Gehe nicht mit mir </w:t>
      </w:r>
      <w:proofErr w:type="spellStart"/>
      <w:r>
        <w:t>zugericht</w:t>
      </w:r>
      <w:proofErr w:type="spellEnd"/>
      <w:r>
        <w:t xml:space="preserve">. </w:t>
      </w:r>
    </w:p>
    <w:p w14:paraId="7DCF5C0B" w14:textId="77777777" w:rsidR="00DD44BB" w:rsidRDefault="00DD44BB" w:rsidP="00DD44BB">
      <w:pPr>
        <w:pStyle w:val="StandardWeb"/>
      </w:pPr>
      <w:r>
        <w:t xml:space="preserve">Also </w:t>
      </w:r>
      <w:proofErr w:type="spellStart"/>
      <w:r>
        <w:t>wil</w:t>
      </w:r>
      <w:proofErr w:type="spellEnd"/>
      <w:r>
        <w:t xml:space="preserve"> er mit </w:t>
      </w:r>
      <w:proofErr w:type="spellStart"/>
      <w:r>
        <w:t>diser</w:t>
      </w:r>
      <w:proofErr w:type="spellEnd"/>
      <w:r>
        <w:t xml:space="preserve"> frage (sage an wodurch </w:t>
      </w:r>
      <w:proofErr w:type="spellStart"/>
      <w:r>
        <w:t>wiltu</w:t>
      </w:r>
      <w:proofErr w:type="spellEnd"/>
      <w:r>
        <w:t xml:space="preserve"> gerecht sein?) aller </w:t>
      </w:r>
      <w:proofErr w:type="spellStart"/>
      <w:r>
        <w:t>natuerlichen</w:t>
      </w:r>
      <w:proofErr w:type="spellEnd"/>
      <w:r>
        <w:t xml:space="preserve"> </w:t>
      </w:r>
      <w:proofErr w:type="spellStart"/>
      <w:r>
        <w:t>menschen</w:t>
      </w:r>
      <w:proofErr w:type="spellEnd"/>
      <w:r>
        <w:t xml:space="preserve"> </w:t>
      </w:r>
      <w:proofErr w:type="spellStart"/>
      <w:r>
        <w:t>tichten</w:t>
      </w:r>
      <w:proofErr w:type="spellEnd"/>
      <w:r>
        <w:t xml:space="preserve"> und thun </w:t>
      </w:r>
      <w:proofErr w:type="spellStart"/>
      <w:r>
        <w:t>garhinwerffen</w:t>
      </w:r>
      <w:proofErr w:type="spellEnd"/>
      <w:r>
        <w:t xml:space="preserve"> als ungerecht nach dem </w:t>
      </w:r>
      <w:proofErr w:type="spellStart"/>
      <w:r>
        <w:t>gesetz</w:t>
      </w:r>
      <w:proofErr w:type="spellEnd"/>
      <w:r>
        <w:t xml:space="preserve"> und niemand gerecht </w:t>
      </w:r>
      <w:proofErr w:type="spellStart"/>
      <w:r>
        <w:t>fur</w:t>
      </w:r>
      <w:proofErr w:type="spellEnd"/>
      <w:r>
        <w:t xml:space="preserve"> Gott sein lassen denn wer Gottes </w:t>
      </w:r>
      <w:proofErr w:type="spellStart"/>
      <w:r>
        <w:t>verheissungen</w:t>
      </w:r>
      <w:proofErr w:type="spellEnd"/>
      <w:r>
        <w:t xml:space="preserve"> von CHRISTO </w:t>
      </w:r>
      <w:proofErr w:type="spellStart"/>
      <w:r>
        <w:t>glewbet</w:t>
      </w:r>
      <w:proofErr w:type="spellEnd"/>
      <w:r>
        <w:t xml:space="preserve"> / wie Paulus Roma. 3. auch zeuget. </w:t>
      </w:r>
    </w:p>
    <w:p w14:paraId="170B16D9" w14:textId="77777777" w:rsidR="00DD44BB" w:rsidRDefault="00DD44BB" w:rsidP="00DD44BB">
      <w:pPr>
        <w:pStyle w:val="StandardWeb"/>
      </w:pPr>
      <w:r>
        <w:t xml:space="preserve">Der Geist aber </w:t>
      </w:r>
      <w:proofErr w:type="spellStart"/>
      <w:r>
        <w:t>wuste</w:t>
      </w:r>
      <w:proofErr w:type="spellEnd"/>
      <w:r>
        <w:t xml:space="preserve"> gar </w:t>
      </w:r>
      <w:proofErr w:type="spellStart"/>
      <w:r>
        <w:t>wol</w:t>
      </w:r>
      <w:proofErr w:type="spellEnd"/>
      <w:r>
        <w:t xml:space="preserve"> das die Juden sagen wurden / Abraham ist unser Vatter und wir haben die </w:t>
      </w:r>
      <w:proofErr w:type="spellStart"/>
      <w:r>
        <w:t>beschneidung</w:t>
      </w:r>
      <w:proofErr w:type="spellEnd"/>
      <w:r>
        <w:t xml:space="preserve"> von Mose / </w:t>
      </w:r>
      <w:proofErr w:type="spellStart"/>
      <w:r>
        <w:t>derhalben</w:t>
      </w:r>
      <w:proofErr w:type="spellEnd"/>
      <w:r>
        <w:t xml:space="preserve"> </w:t>
      </w:r>
      <w:proofErr w:type="spellStart"/>
      <w:r>
        <w:t>konnen</w:t>
      </w:r>
      <w:proofErr w:type="spellEnd"/>
      <w:r>
        <w:t xml:space="preserve"> wir das Evangelion nicht </w:t>
      </w:r>
      <w:proofErr w:type="spellStart"/>
      <w:r>
        <w:t>annemen</w:t>
      </w:r>
      <w:proofErr w:type="spellEnd"/>
      <w:r>
        <w:t xml:space="preserve">: wie denn </w:t>
      </w:r>
      <w:proofErr w:type="spellStart"/>
      <w:r>
        <w:t>ettliche</w:t>
      </w:r>
      <w:proofErr w:type="spellEnd"/>
      <w:r>
        <w:t xml:space="preserve"> sprechen / zu dieser zeit sie wollen </w:t>
      </w:r>
      <w:proofErr w:type="spellStart"/>
      <w:r>
        <w:t>glewben</w:t>
      </w:r>
      <w:proofErr w:type="spellEnd"/>
      <w:r>
        <w:t xml:space="preserve"> als </w:t>
      </w:r>
      <w:proofErr w:type="spellStart"/>
      <w:r>
        <w:t>jre</w:t>
      </w:r>
      <w:proofErr w:type="spellEnd"/>
      <w:r>
        <w:t xml:space="preserve"> </w:t>
      </w:r>
      <w:proofErr w:type="spellStart"/>
      <w:r>
        <w:t>vetter</w:t>
      </w:r>
      <w:proofErr w:type="spellEnd"/>
      <w:r>
        <w:t xml:space="preserve"> und </w:t>
      </w:r>
      <w:proofErr w:type="spellStart"/>
      <w:r>
        <w:t>faren</w:t>
      </w:r>
      <w:proofErr w:type="spellEnd"/>
      <w:r>
        <w:t xml:space="preserve"> dahin </w:t>
      </w:r>
      <w:proofErr w:type="spellStart"/>
      <w:r>
        <w:t>jre</w:t>
      </w:r>
      <w:proofErr w:type="spellEnd"/>
      <w:r>
        <w:t xml:space="preserve"> </w:t>
      </w:r>
      <w:proofErr w:type="spellStart"/>
      <w:r>
        <w:t>lerer</w:t>
      </w:r>
      <w:proofErr w:type="spellEnd"/>
      <w:r>
        <w:t xml:space="preserve"> </w:t>
      </w:r>
      <w:proofErr w:type="spellStart"/>
      <w:r>
        <w:t>faren</w:t>
      </w:r>
      <w:proofErr w:type="spellEnd"/>
      <w:r>
        <w:t xml:space="preserve">. Gott aber spricht hie die </w:t>
      </w:r>
      <w:proofErr w:type="spellStart"/>
      <w:r>
        <w:t>veter</w:t>
      </w:r>
      <w:proofErr w:type="spellEnd"/>
      <w:r>
        <w:t xml:space="preserve"> und </w:t>
      </w:r>
      <w:proofErr w:type="spellStart"/>
      <w:r>
        <w:t>lerer</w:t>
      </w:r>
      <w:proofErr w:type="spellEnd"/>
      <w:r>
        <w:t xml:space="preserve"> haben alle </w:t>
      </w:r>
      <w:proofErr w:type="spellStart"/>
      <w:r>
        <w:t>gesuendiget</w:t>
      </w:r>
      <w:proofErr w:type="spellEnd"/>
      <w:r>
        <w:t xml:space="preserve"> / wie Adam / Abraham / Mose / Aaron </w:t>
      </w:r>
      <w:proofErr w:type="spellStart"/>
      <w:r>
        <w:t>gesuendiget</w:t>
      </w:r>
      <w:proofErr w:type="spellEnd"/>
      <w:r>
        <w:t xml:space="preserve"> haben als die </w:t>
      </w:r>
      <w:proofErr w:type="spellStart"/>
      <w:r>
        <w:t>schrifft</w:t>
      </w:r>
      <w:proofErr w:type="spellEnd"/>
      <w:r>
        <w:t xml:space="preserve"> zeuget / es ist nicht einer der </w:t>
      </w:r>
      <w:proofErr w:type="spellStart"/>
      <w:r>
        <w:t>guttes</w:t>
      </w:r>
      <w:proofErr w:type="spellEnd"/>
      <w:r>
        <w:t xml:space="preserve"> thut. </w:t>
      </w:r>
    </w:p>
    <w:p w14:paraId="1F783842" w14:textId="77777777" w:rsidR="00DD44BB" w:rsidRDefault="00DD44BB" w:rsidP="00DD44BB">
      <w:pPr>
        <w:pStyle w:val="StandardWeb"/>
      </w:pPr>
      <w:r>
        <w:t xml:space="preserve">Wo </w:t>
      </w:r>
      <w:proofErr w:type="spellStart"/>
      <w:r>
        <w:t>faren</w:t>
      </w:r>
      <w:proofErr w:type="spellEnd"/>
      <w:r>
        <w:t xml:space="preserve"> denn Adam / Abraham / Mose / Aaron / David die besten und heiligsten </w:t>
      </w:r>
      <w:proofErr w:type="spellStart"/>
      <w:r>
        <w:t>auff</w:t>
      </w:r>
      <w:proofErr w:type="spellEnd"/>
      <w:r>
        <w:t xml:space="preserve"> erden nach der </w:t>
      </w:r>
      <w:proofErr w:type="spellStart"/>
      <w:r>
        <w:t>erbsuend</w:t>
      </w:r>
      <w:proofErr w:type="spellEnd"/>
      <w:r>
        <w:t xml:space="preserve"> und des </w:t>
      </w:r>
      <w:proofErr w:type="spellStart"/>
      <w:r>
        <w:t>gesetzs</w:t>
      </w:r>
      <w:proofErr w:type="spellEnd"/>
      <w:r>
        <w:t xml:space="preserve"> fluch hin? </w:t>
      </w:r>
      <w:proofErr w:type="spellStart"/>
      <w:r>
        <w:t>allesampt</w:t>
      </w:r>
      <w:proofErr w:type="spellEnd"/>
      <w:r>
        <w:t xml:space="preserve"> des </w:t>
      </w:r>
      <w:proofErr w:type="spellStart"/>
      <w:r>
        <w:t>todes</w:t>
      </w:r>
      <w:proofErr w:type="spellEnd"/>
      <w:r>
        <w:t xml:space="preserve"> und </w:t>
      </w:r>
      <w:proofErr w:type="spellStart"/>
      <w:r>
        <w:t>verdamnis</w:t>
      </w:r>
      <w:proofErr w:type="spellEnd"/>
      <w:r>
        <w:t xml:space="preserve"> / wie Deut. 20. spricht / verflucht ist alles das wider das </w:t>
      </w:r>
      <w:proofErr w:type="spellStart"/>
      <w:r>
        <w:t>gesetz</w:t>
      </w:r>
      <w:proofErr w:type="spellEnd"/>
      <w:r>
        <w:t xml:space="preserve"> thut. Gott aber hat Adam Ge. 3. Abraham Ge. 12. Mose und Aaron Deut. 18. in CHRISTO </w:t>
      </w:r>
      <w:proofErr w:type="spellStart"/>
      <w:r>
        <w:t>gnad</w:t>
      </w:r>
      <w:proofErr w:type="spellEnd"/>
      <w:r>
        <w:t xml:space="preserve"> </w:t>
      </w:r>
      <w:proofErr w:type="spellStart"/>
      <w:r>
        <w:t>verheissen</w:t>
      </w:r>
      <w:proofErr w:type="spellEnd"/>
      <w:r>
        <w:t xml:space="preserve"> / das ist </w:t>
      </w:r>
      <w:proofErr w:type="spellStart"/>
      <w:r>
        <w:t>vergebung</w:t>
      </w:r>
      <w:proofErr w:type="spellEnd"/>
      <w:r>
        <w:t xml:space="preserve"> der </w:t>
      </w:r>
      <w:proofErr w:type="spellStart"/>
      <w:r>
        <w:t>suend</w:t>
      </w:r>
      <w:proofErr w:type="spellEnd"/>
      <w:r>
        <w:t xml:space="preserve"> und </w:t>
      </w:r>
      <w:proofErr w:type="spellStart"/>
      <w:r>
        <w:t>ewigesleben</w:t>
      </w:r>
      <w:proofErr w:type="spellEnd"/>
      <w:r>
        <w:t xml:space="preserve"> / und so fortan von allen spricht Esa. 53. Wir </w:t>
      </w:r>
      <w:proofErr w:type="spellStart"/>
      <w:r>
        <w:t>jrreten</w:t>
      </w:r>
      <w:proofErr w:type="spellEnd"/>
      <w:r>
        <w:t xml:space="preserve"> alle wie die Schaffe / Gott aber </w:t>
      </w:r>
      <w:proofErr w:type="spellStart"/>
      <w:r>
        <w:t>warff</w:t>
      </w:r>
      <w:proofErr w:type="spellEnd"/>
      <w:r>
        <w:t xml:space="preserve"> unser aller </w:t>
      </w:r>
      <w:proofErr w:type="spellStart"/>
      <w:r>
        <w:t>suend</w:t>
      </w:r>
      <w:proofErr w:type="spellEnd"/>
      <w:r>
        <w:t xml:space="preserve"> </w:t>
      </w:r>
      <w:proofErr w:type="spellStart"/>
      <w:r>
        <w:t>auff</w:t>
      </w:r>
      <w:proofErr w:type="spellEnd"/>
      <w:r>
        <w:t xml:space="preserve"> CHRISTUM. </w:t>
      </w:r>
      <w:proofErr w:type="spellStart"/>
      <w:r>
        <w:t>Drumb</w:t>
      </w:r>
      <w:proofErr w:type="spellEnd"/>
      <w:r>
        <w:t xml:space="preserve"> wie er </w:t>
      </w:r>
      <w:proofErr w:type="spellStart"/>
      <w:r>
        <w:t>umb</w:t>
      </w:r>
      <w:proofErr w:type="spellEnd"/>
      <w:r>
        <w:t xml:space="preserve"> des willen spricht (deine </w:t>
      </w:r>
      <w:proofErr w:type="spellStart"/>
      <w:r>
        <w:t>vetter</w:t>
      </w:r>
      <w:proofErr w:type="spellEnd"/>
      <w:r>
        <w:t xml:space="preserve"> haben </w:t>
      </w:r>
      <w:proofErr w:type="spellStart"/>
      <w:r>
        <w:t>gesuendiget</w:t>
      </w:r>
      <w:proofErr w:type="spellEnd"/>
      <w:r>
        <w:t xml:space="preserve"> und deine </w:t>
      </w:r>
      <w:proofErr w:type="spellStart"/>
      <w:r>
        <w:t>lerer</w:t>
      </w:r>
      <w:proofErr w:type="spellEnd"/>
      <w:r>
        <w:t xml:space="preserve"> haben wider mich misshandelt) das er alle </w:t>
      </w:r>
      <w:proofErr w:type="spellStart"/>
      <w:r>
        <w:t>werckprediger</w:t>
      </w:r>
      <w:proofErr w:type="spellEnd"/>
      <w:r>
        <w:t xml:space="preserve"> und </w:t>
      </w:r>
      <w:proofErr w:type="spellStart"/>
      <w:r>
        <w:t>werckheiligen</w:t>
      </w:r>
      <w:proofErr w:type="spellEnd"/>
      <w:r>
        <w:t xml:space="preserve"> </w:t>
      </w:r>
      <w:proofErr w:type="spellStart"/>
      <w:r>
        <w:t>leret</w:t>
      </w:r>
      <w:proofErr w:type="spellEnd"/>
      <w:r>
        <w:t xml:space="preserve"> </w:t>
      </w:r>
      <w:proofErr w:type="spellStart"/>
      <w:r>
        <w:t>demuttig</w:t>
      </w:r>
      <w:proofErr w:type="spellEnd"/>
      <w:r>
        <w:t xml:space="preserve"> sein </w:t>
      </w:r>
      <w:proofErr w:type="spellStart"/>
      <w:r>
        <w:t>gnade</w:t>
      </w:r>
      <w:proofErr w:type="spellEnd"/>
      <w:r>
        <w:t xml:space="preserve"> </w:t>
      </w:r>
      <w:proofErr w:type="spellStart"/>
      <w:r>
        <w:t>begeren</w:t>
      </w:r>
      <w:proofErr w:type="spellEnd"/>
      <w:r>
        <w:t xml:space="preserve"> und gar nicht </w:t>
      </w:r>
      <w:proofErr w:type="spellStart"/>
      <w:r>
        <w:t>auff</w:t>
      </w:r>
      <w:proofErr w:type="spellEnd"/>
      <w:r>
        <w:t xml:space="preserve"> der </w:t>
      </w:r>
      <w:proofErr w:type="spellStart"/>
      <w:r>
        <w:t>vetter</w:t>
      </w:r>
      <w:proofErr w:type="spellEnd"/>
      <w:r>
        <w:t xml:space="preserve"> </w:t>
      </w:r>
      <w:proofErr w:type="spellStart"/>
      <w:r>
        <w:t>herlickeit</w:t>
      </w:r>
      <w:proofErr w:type="spellEnd"/>
      <w:r>
        <w:t xml:space="preserve"> </w:t>
      </w:r>
      <w:proofErr w:type="spellStart"/>
      <w:r>
        <w:t>trawen</w:t>
      </w:r>
      <w:proofErr w:type="spellEnd"/>
      <w:r>
        <w:t xml:space="preserve"> / sondern sprechen wie Esa. 44. Abraham kennet uns nicht / du bist unser </w:t>
      </w:r>
      <w:proofErr w:type="spellStart"/>
      <w:r>
        <w:t>vatter</w:t>
      </w:r>
      <w:proofErr w:type="spellEnd"/>
      <w:r>
        <w:t xml:space="preserve">. </w:t>
      </w:r>
    </w:p>
    <w:p w14:paraId="62130302" w14:textId="77777777" w:rsidR="00DD44BB" w:rsidRDefault="00DD44BB" w:rsidP="00DD44BB">
      <w:pPr>
        <w:pStyle w:val="StandardWeb"/>
      </w:pPr>
      <w:r>
        <w:t xml:space="preserve">Also spricht er </w:t>
      </w:r>
      <w:proofErr w:type="spellStart"/>
      <w:r>
        <w:t>umb</w:t>
      </w:r>
      <w:proofErr w:type="spellEnd"/>
      <w:r>
        <w:t xml:space="preserve"> des willen (</w:t>
      </w:r>
      <w:proofErr w:type="spellStart"/>
      <w:r>
        <w:t>darumb</w:t>
      </w:r>
      <w:proofErr w:type="spellEnd"/>
      <w:r>
        <w:t xml:space="preserve"> hab ich die </w:t>
      </w:r>
      <w:proofErr w:type="spellStart"/>
      <w:r>
        <w:t>fuersten</w:t>
      </w:r>
      <w:proofErr w:type="spellEnd"/>
      <w:r>
        <w:t xml:space="preserve"> des </w:t>
      </w:r>
      <w:proofErr w:type="spellStart"/>
      <w:r>
        <w:t>heiligthums</w:t>
      </w:r>
      <w:proofErr w:type="spellEnd"/>
      <w:r>
        <w:t xml:space="preserve"> entheiliget / und habe Jacob zum </w:t>
      </w:r>
      <w:proofErr w:type="spellStart"/>
      <w:r>
        <w:t>ban</w:t>
      </w:r>
      <w:proofErr w:type="spellEnd"/>
      <w:r>
        <w:t xml:space="preserve"> gemacht und Israel zum </w:t>
      </w:r>
      <w:proofErr w:type="spellStart"/>
      <w:r>
        <w:t>hohn</w:t>
      </w:r>
      <w:proofErr w:type="spellEnd"/>
      <w:r>
        <w:t xml:space="preserve">) das alle </w:t>
      </w:r>
      <w:proofErr w:type="spellStart"/>
      <w:r>
        <w:t>gesetzprediger</w:t>
      </w:r>
      <w:proofErr w:type="spellEnd"/>
      <w:r>
        <w:t xml:space="preserve"> und </w:t>
      </w:r>
      <w:proofErr w:type="spellStart"/>
      <w:r>
        <w:t>werckheiligen</w:t>
      </w:r>
      <w:proofErr w:type="spellEnd"/>
      <w:r>
        <w:t xml:space="preserve"> daraus lernen </w:t>
      </w:r>
      <w:proofErr w:type="spellStart"/>
      <w:r>
        <w:t>Gottfurchtig</w:t>
      </w:r>
      <w:proofErr w:type="spellEnd"/>
      <w:r>
        <w:t xml:space="preserve"> und </w:t>
      </w:r>
      <w:proofErr w:type="spellStart"/>
      <w:r>
        <w:t>Christglewbig</w:t>
      </w:r>
      <w:proofErr w:type="spellEnd"/>
      <w:r>
        <w:t xml:space="preserve"> sein / weil Gott nicht alleine die </w:t>
      </w:r>
      <w:proofErr w:type="spellStart"/>
      <w:r>
        <w:t>grosten</w:t>
      </w:r>
      <w:proofErr w:type="spellEnd"/>
      <w:r>
        <w:t xml:space="preserve"> heiligen </w:t>
      </w:r>
      <w:proofErr w:type="spellStart"/>
      <w:r>
        <w:t>auff</w:t>
      </w:r>
      <w:proofErr w:type="spellEnd"/>
      <w:r>
        <w:t xml:space="preserve"> erden Adam Abraham Mosen Aaron David </w:t>
      </w:r>
      <w:proofErr w:type="spellStart"/>
      <w:r>
        <w:t>jrer</w:t>
      </w:r>
      <w:proofErr w:type="spellEnd"/>
      <w:r>
        <w:t xml:space="preserve"> </w:t>
      </w:r>
      <w:proofErr w:type="spellStart"/>
      <w:r>
        <w:t>suend</w:t>
      </w:r>
      <w:proofErr w:type="spellEnd"/>
      <w:r>
        <w:t xml:space="preserve"> halben gestrafft hat / </w:t>
      </w:r>
      <w:proofErr w:type="spellStart"/>
      <w:r>
        <w:t>umb</w:t>
      </w:r>
      <w:proofErr w:type="spellEnd"/>
      <w:r>
        <w:t xml:space="preserve"> des </w:t>
      </w:r>
      <w:proofErr w:type="spellStart"/>
      <w:r>
        <w:t>glawbens</w:t>
      </w:r>
      <w:proofErr w:type="spellEnd"/>
      <w:r>
        <w:t xml:space="preserve"> willen aber </w:t>
      </w:r>
      <w:proofErr w:type="spellStart"/>
      <w:r>
        <w:t>jnen</w:t>
      </w:r>
      <w:proofErr w:type="spellEnd"/>
      <w:r>
        <w:t xml:space="preserve"> </w:t>
      </w:r>
      <w:proofErr w:type="spellStart"/>
      <w:r>
        <w:t>suende</w:t>
      </w:r>
      <w:proofErr w:type="spellEnd"/>
      <w:r>
        <w:t xml:space="preserve"> vergeben und sie aus </w:t>
      </w:r>
      <w:proofErr w:type="spellStart"/>
      <w:r>
        <w:t>gnaden</w:t>
      </w:r>
      <w:proofErr w:type="spellEnd"/>
      <w:r>
        <w:t xml:space="preserve"> seliggemacht / das sich alle </w:t>
      </w:r>
      <w:proofErr w:type="spellStart"/>
      <w:r>
        <w:t>menschen</w:t>
      </w:r>
      <w:proofErr w:type="spellEnd"/>
      <w:r>
        <w:t xml:space="preserve"> </w:t>
      </w:r>
      <w:proofErr w:type="spellStart"/>
      <w:r>
        <w:t>fur</w:t>
      </w:r>
      <w:proofErr w:type="spellEnd"/>
      <w:r>
        <w:t xml:space="preserve"> </w:t>
      </w:r>
      <w:proofErr w:type="spellStart"/>
      <w:r>
        <w:t>suenden</w:t>
      </w:r>
      <w:proofErr w:type="spellEnd"/>
      <w:r>
        <w:t xml:space="preserve"> </w:t>
      </w:r>
      <w:proofErr w:type="spellStart"/>
      <w:r>
        <w:t>huetteten</w:t>
      </w:r>
      <w:proofErr w:type="spellEnd"/>
      <w:r>
        <w:t xml:space="preserve"> und das </w:t>
      </w:r>
      <w:proofErr w:type="spellStart"/>
      <w:r>
        <w:t>Himelreich</w:t>
      </w:r>
      <w:proofErr w:type="spellEnd"/>
      <w:r>
        <w:t xml:space="preserve"> aus </w:t>
      </w:r>
      <w:proofErr w:type="spellStart"/>
      <w:r>
        <w:t>gnaden</w:t>
      </w:r>
      <w:proofErr w:type="spellEnd"/>
      <w:r>
        <w:t xml:space="preserve"> </w:t>
      </w:r>
      <w:proofErr w:type="spellStart"/>
      <w:r>
        <w:t>begereten</w:t>
      </w:r>
      <w:proofErr w:type="spellEnd"/>
      <w:r>
        <w:t xml:space="preserve"> / sondern auch das </w:t>
      </w:r>
      <w:proofErr w:type="spellStart"/>
      <w:r>
        <w:t>heiligthum</w:t>
      </w:r>
      <w:proofErr w:type="spellEnd"/>
      <w:r>
        <w:t xml:space="preserve"> gar entheiliget Jacob zum Ban und Israel zum </w:t>
      </w:r>
      <w:proofErr w:type="spellStart"/>
      <w:r>
        <w:t>hohn</w:t>
      </w:r>
      <w:proofErr w:type="spellEnd"/>
      <w:r>
        <w:t xml:space="preserve"> gemacht / das ist / das </w:t>
      </w:r>
      <w:proofErr w:type="spellStart"/>
      <w:r>
        <w:t>gantze</w:t>
      </w:r>
      <w:proofErr w:type="spellEnd"/>
      <w:r>
        <w:t xml:space="preserve"> </w:t>
      </w:r>
      <w:proofErr w:type="spellStart"/>
      <w:r>
        <w:t>regiment</w:t>
      </w:r>
      <w:proofErr w:type="spellEnd"/>
      <w:r>
        <w:t xml:space="preserve"> Mosi </w:t>
      </w:r>
      <w:proofErr w:type="spellStart"/>
      <w:r>
        <w:t>darumb</w:t>
      </w:r>
      <w:proofErr w:type="spellEnd"/>
      <w:r>
        <w:t xml:space="preserve"> </w:t>
      </w:r>
      <w:proofErr w:type="spellStart"/>
      <w:r>
        <w:t>auffgehoben</w:t>
      </w:r>
      <w:proofErr w:type="spellEnd"/>
      <w:r>
        <w:t xml:space="preserve"> / das es </w:t>
      </w:r>
      <w:proofErr w:type="spellStart"/>
      <w:r>
        <w:t>unmueglich</w:t>
      </w:r>
      <w:proofErr w:type="spellEnd"/>
      <w:r>
        <w:t xml:space="preserve"> war die </w:t>
      </w:r>
      <w:proofErr w:type="spellStart"/>
      <w:r>
        <w:t>erbsuender</w:t>
      </w:r>
      <w:proofErr w:type="spellEnd"/>
      <w:r>
        <w:t xml:space="preserve"> durch </w:t>
      </w:r>
      <w:proofErr w:type="spellStart"/>
      <w:r>
        <w:t>werck</w:t>
      </w:r>
      <w:proofErr w:type="spellEnd"/>
      <w:r>
        <w:t xml:space="preserve"> des </w:t>
      </w:r>
      <w:proofErr w:type="spellStart"/>
      <w:r>
        <w:t>gesetzs</w:t>
      </w:r>
      <w:proofErr w:type="spellEnd"/>
      <w:r>
        <w:t xml:space="preserve"> gerecht und selig werden / sondern ein </w:t>
      </w:r>
      <w:proofErr w:type="spellStart"/>
      <w:r>
        <w:t>Newe</w:t>
      </w:r>
      <w:proofErr w:type="spellEnd"/>
      <w:r>
        <w:t xml:space="preserve"> Testament </w:t>
      </w:r>
      <w:proofErr w:type="spellStart"/>
      <w:r>
        <w:t>gestifft</w:t>
      </w:r>
      <w:proofErr w:type="spellEnd"/>
      <w:r>
        <w:t xml:space="preserve"> werden </w:t>
      </w:r>
      <w:proofErr w:type="spellStart"/>
      <w:r>
        <w:t>must</w:t>
      </w:r>
      <w:proofErr w:type="spellEnd"/>
      <w:r>
        <w:t xml:space="preserve"> / durch CHRISTUM in welchem nichts anders </w:t>
      </w:r>
      <w:proofErr w:type="spellStart"/>
      <w:r>
        <w:t>were</w:t>
      </w:r>
      <w:proofErr w:type="spellEnd"/>
      <w:r>
        <w:t xml:space="preserve"> denn </w:t>
      </w:r>
      <w:proofErr w:type="spellStart"/>
      <w:r>
        <w:t>vergebung</w:t>
      </w:r>
      <w:proofErr w:type="spellEnd"/>
      <w:r>
        <w:t xml:space="preserve"> der </w:t>
      </w:r>
      <w:proofErr w:type="spellStart"/>
      <w:r>
        <w:t>suend</w:t>
      </w:r>
      <w:proofErr w:type="spellEnd"/>
      <w:r>
        <w:t xml:space="preserve"> und </w:t>
      </w:r>
      <w:proofErr w:type="spellStart"/>
      <w:r>
        <w:t>erloesung</w:t>
      </w:r>
      <w:proofErr w:type="spellEnd"/>
      <w:r>
        <w:t xml:space="preserve"> vom </w:t>
      </w:r>
      <w:proofErr w:type="spellStart"/>
      <w:r>
        <w:t>tod</w:t>
      </w:r>
      <w:proofErr w:type="spellEnd"/>
      <w:r>
        <w:t xml:space="preserve"> und </w:t>
      </w:r>
      <w:proofErr w:type="spellStart"/>
      <w:r>
        <w:t>dafur</w:t>
      </w:r>
      <w:proofErr w:type="spellEnd"/>
      <w:r>
        <w:t xml:space="preserve"> man Gott so </w:t>
      </w:r>
      <w:proofErr w:type="spellStart"/>
      <w:r>
        <w:t>dancket</w:t>
      </w:r>
      <w:proofErr w:type="spellEnd"/>
      <w:r>
        <w:t xml:space="preserve"> bis an </w:t>
      </w:r>
      <w:proofErr w:type="spellStart"/>
      <w:r>
        <w:t>juengstentag</w:t>
      </w:r>
      <w:proofErr w:type="spellEnd"/>
      <w:r>
        <w:t xml:space="preserve"> / als </w:t>
      </w:r>
      <w:proofErr w:type="spellStart"/>
      <w:r>
        <w:t>Psal</w:t>
      </w:r>
      <w:proofErr w:type="spellEnd"/>
      <w:r>
        <w:t xml:space="preserve">. 118. klinget. </w:t>
      </w:r>
    </w:p>
    <w:p w14:paraId="0E674510" w14:textId="77777777" w:rsidR="00DD44BB" w:rsidRDefault="00DD44BB" w:rsidP="00DD44BB">
      <w:pPr>
        <w:pStyle w:val="StandardWeb"/>
      </w:pPr>
      <w:proofErr w:type="spellStart"/>
      <w:r>
        <w:t>Geprediget</w:t>
      </w:r>
      <w:proofErr w:type="spellEnd"/>
      <w:r>
        <w:t xml:space="preserve"> geschrieben gedruckt zu Rostock</w:t>
      </w:r>
      <w:r>
        <w:br/>
      </w:r>
      <w:proofErr w:type="spellStart"/>
      <w:r>
        <w:t>M.D.Lij</w:t>
      </w:r>
      <w:proofErr w:type="spellEnd"/>
      <w:r>
        <w:t xml:space="preserve">. </w:t>
      </w:r>
    </w:p>
    <w:p w14:paraId="2AD1286B" w14:textId="77777777" w:rsidR="00DD44BB" w:rsidRDefault="00DD44BB" w:rsidP="00DD44BB">
      <w:pPr>
        <w:pStyle w:val="StandardWeb"/>
      </w:pPr>
      <w:r>
        <w:rPr>
          <w:rStyle w:val="HTMLCode"/>
        </w:rPr>
        <w:t>Aus dem Original abgeschrieben</w:t>
      </w:r>
      <w:r>
        <w:t xml:space="preserve"> </w:t>
      </w:r>
    </w:p>
    <w:p w14:paraId="60CF5B99" w14:textId="77777777" w:rsidR="00DD44BB" w:rsidRDefault="00DD44BB">
      <w:pPr>
        <w:spacing w:after="0" w:line="240" w:lineRule="auto"/>
      </w:pPr>
    </w:p>
    <w:p w14:paraId="1117E697" w14:textId="5260A60E" w:rsidR="00BD71A4" w:rsidRDefault="00BD71A4">
      <w:pPr>
        <w:spacing w:after="0" w:line="240" w:lineRule="auto"/>
        <w:rPr>
          <w:rFonts w:eastAsia="Times New Roman"/>
          <w:b/>
          <w:bCs/>
          <w:color w:val="000000"/>
          <w:kern w:val="36"/>
          <w:sz w:val="36"/>
          <w:szCs w:val="48"/>
          <w:lang w:eastAsia="de-DE"/>
        </w:rPr>
      </w:pPr>
      <w:r>
        <w:br w:type="page"/>
      </w:r>
    </w:p>
    <w:p w14:paraId="5CF5DC30" w14:textId="77777777" w:rsidR="00D5498D" w:rsidRPr="00D5498D" w:rsidRDefault="00D5498D" w:rsidP="008E63BE">
      <w:pPr>
        <w:pStyle w:val="berschrift1"/>
      </w:pPr>
      <w:r w:rsidRPr="00D5498D">
        <w:t>Quellen:</w:t>
      </w:r>
    </w:p>
    <w:p w14:paraId="5F0CF32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ED91795" w14:textId="77777777" w:rsidR="00BD71A4" w:rsidRDefault="00054F37"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96A5EA2" w14:textId="77777777" w:rsidR="00BD71A4" w:rsidRDefault="00054F37"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40BD4CD6" w14:textId="77777777" w:rsidR="00BD71A4" w:rsidRDefault="00054F37"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39397B5E" w14:textId="77777777" w:rsidR="00BD71A4" w:rsidRDefault="00054F37"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D3EA5E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76E95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87138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A9590E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6E61FFA" w14:textId="77777777" w:rsidR="00082307" w:rsidRDefault="00BD71A4" w:rsidP="00BD71A4">
      <w:pPr>
        <w:pStyle w:val="berschrift1"/>
      </w:pPr>
      <w:r>
        <w:t>Spendenaufruf</w:t>
      </w:r>
    </w:p>
    <w:p w14:paraId="55659D19"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648BBC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F585FC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C5F9F7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B74DB2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D08B2AC" w14:textId="77777777" w:rsidR="00BD71A4" w:rsidRDefault="00054F37"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1BB573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0B0D8DA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200341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CDBEA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BD2817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4C9"/>
    <w:rsid w:val="00054F37"/>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764C9"/>
    <w:rsid w:val="00DC3900"/>
    <w:rsid w:val="00DD44BB"/>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BF938"/>
  <w15:chartTrackingRefBased/>
  <w15:docId w15:val="{6B6A62B0-9F58-4460-B3D5-078A9E3CF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DD44B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1702430">
      <w:bodyDiv w:val="1"/>
      <w:marLeft w:val="0"/>
      <w:marRight w:val="0"/>
      <w:marTop w:val="0"/>
      <w:marBottom w:val="0"/>
      <w:divBdr>
        <w:top w:val="none" w:sz="0" w:space="0" w:color="auto"/>
        <w:left w:val="none" w:sz="0" w:space="0" w:color="auto"/>
        <w:bottom w:val="none" w:sz="0" w:space="0" w:color="auto"/>
        <w:right w:val="none" w:sz="0" w:space="0" w:color="auto"/>
      </w:divBdr>
      <w:divsChild>
        <w:div w:id="1516769396">
          <w:marLeft w:val="0"/>
          <w:marRight w:val="0"/>
          <w:marTop w:val="0"/>
          <w:marBottom w:val="0"/>
          <w:divBdr>
            <w:top w:val="none" w:sz="0" w:space="0" w:color="auto"/>
            <w:left w:val="none" w:sz="0" w:space="0" w:color="auto"/>
            <w:bottom w:val="none" w:sz="0" w:space="0" w:color="auto"/>
            <w:right w:val="none" w:sz="0" w:space="0" w:color="auto"/>
          </w:divBdr>
        </w:div>
        <w:div w:id="758334669">
          <w:marLeft w:val="0"/>
          <w:marRight w:val="0"/>
          <w:marTop w:val="0"/>
          <w:marBottom w:val="0"/>
          <w:divBdr>
            <w:top w:val="none" w:sz="0" w:space="0" w:color="auto"/>
            <w:left w:val="none" w:sz="0" w:space="0" w:color="auto"/>
            <w:bottom w:val="none" w:sz="0" w:space="0" w:color="auto"/>
            <w:right w:val="none" w:sz="0" w:space="0" w:color="auto"/>
          </w:divBdr>
        </w:div>
        <w:div w:id="222713279">
          <w:marLeft w:val="0"/>
          <w:marRight w:val="0"/>
          <w:marTop w:val="0"/>
          <w:marBottom w:val="0"/>
          <w:divBdr>
            <w:top w:val="none" w:sz="0" w:space="0" w:color="auto"/>
            <w:left w:val="none" w:sz="0" w:space="0" w:color="auto"/>
            <w:bottom w:val="none" w:sz="0" w:space="0" w:color="auto"/>
            <w:right w:val="none" w:sz="0" w:space="0" w:color="auto"/>
          </w:divBdr>
        </w:div>
        <w:div w:id="544491366">
          <w:marLeft w:val="0"/>
          <w:marRight w:val="0"/>
          <w:marTop w:val="0"/>
          <w:marBottom w:val="0"/>
          <w:divBdr>
            <w:top w:val="none" w:sz="0" w:space="0" w:color="auto"/>
            <w:left w:val="none" w:sz="0" w:space="0" w:color="auto"/>
            <w:bottom w:val="none" w:sz="0" w:space="0" w:color="auto"/>
            <w:right w:val="none" w:sz="0" w:space="0" w:color="auto"/>
          </w:divBdr>
        </w:div>
        <w:div w:id="572087584">
          <w:marLeft w:val="0"/>
          <w:marRight w:val="0"/>
          <w:marTop w:val="0"/>
          <w:marBottom w:val="0"/>
          <w:divBdr>
            <w:top w:val="none" w:sz="0" w:space="0" w:color="auto"/>
            <w:left w:val="none" w:sz="0" w:space="0" w:color="auto"/>
            <w:bottom w:val="none" w:sz="0" w:space="0" w:color="auto"/>
            <w:right w:val="none" w:sz="0" w:space="0" w:color="auto"/>
          </w:divBdr>
        </w:div>
        <w:div w:id="933705217">
          <w:marLeft w:val="0"/>
          <w:marRight w:val="0"/>
          <w:marTop w:val="0"/>
          <w:marBottom w:val="0"/>
          <w:divBdr>
            <w:top w:val="none" w:sz="0" w:space="0" w:color="auto"/>
            <w:left w:val="none" w:sz="0" w:space="0" w:color="auto"/>
            <w:bottom w:val="none" w:sz="0" w:space="0" w:color="auto"/>
            <w:right w:val="none" w:sz="0" w:space="0" w:color="auto"/>
          </w:divBdr>
        </w:div>
        <w:div w:id="1354838088">
          <w:marLeft w:val="0"/>
          <w:marRight w:val="0"/>
          <w:marTop w:val="0"/>
          <w:marBottom w:val="0"/>
          <w:divBdr>
            <w:top w:val="none" w:sz="0" w:space="0" w:color="auto"/>
            <w:left w:val="none" w:sz="0" w:space="0" w:color="auto"/>
            <w:bottom w:val="none" w:sz="0" w:space="0" w:color="auto"/>
            <w:right w:val="none" w:sz="0" w:space="0" w:color="auto"/>
          </w:divBdr>
        </w:div>
        <w:div w:id="1119490840">
          <w:marLeft w:val="0"/>
          <w:marRight w:val="0"/>
          <w:marTop w:val="0"/>
          <w:marBottom w:val="0"/>
          <w:divBdr>
            <w:top w:val="none" w:sz="0" w:space="0" w:color="auto"/>
            <w:left w:val="none" w:sz="0" w:space="0" w:color="auto"/>
            <w:bottom w:val="none" w:sz="0" w:space="0" w:color="auto"/>
            <w:right w:val="none" w:sz="0" w:space="0" w:color="auto"/>
          </w:divBdr>
        </w:div>
        <w:div w:id="481771135">
          <w:marLeft w:val="0"/>
          <w:marRight w:val="0"/>
          <w:marTop w:val="0"/>
          <w:marBottom w:val="0"/>
          <w:divBdr>
            <w:top w:val="none" w:sz="0" w:space="0" w:color="auto"/>
            <w:left w:val="none" w:sz="0" w:space="0" w:color="auto"/>
            <w:bottom w:val="none" w:sz="0" w:space="0" w:color="auto"/>
            <w:right w:val="none" w:sz="0" w:space="0" w:color="auto"/>
          </w:divBdr>
        </w:div>
        <w:div w:id="979845544">
          <w:marLeft w:val="0"/>
          <w:marRight w:val="0"/>
          <w:marTop w:val="0"/>
          <w:marBottom w:val="0"/>
          <w:divBdr>
            <w:top w:val="none" w:sz="0" w:space="0" w:color="auto"/>
            <w:left w:val="none" w:sz="0" w:space="0" w:color="auto"/>
            <w:bottom w:val="none" w:sz="0" w:space="0" w:color="auto"/>
            <w:right w:val="none" w:sz="0" w:space="0" w:color="auto"/>
          </w:divBdr>
        </w:div>
        <w:div w:id="1762338716">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31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18</Pages>
  <Words>6882</Words>
  <Characters>43362</Characters>
  <Application>Microsoft Office Word</Application>
  <DocSecurity>0</DocSecurity>
  <Lines>361</Lines>
  <Paragraphs>100</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50144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Drachen und Schreibern</dc:title>
  <dc:subject/>
  <dc:creator>Draconites, Johannes</dc:creator>
  <cp:keywords/>
  <dc:description/>
  <cp:lastModifiedBy>webmaster@glaubensstimme.de</cp:lastModifiedBy>
  <cp:revision>3</cp:revision>
  <dcterms:created xsi:type="dcterms:W3CDTF">2021-11-21T15:59:00Z</dcterms:created>
  <dcterms:modified xsi:type="dcterms:W3CDTF">2021-11-21T19:25:00Z</dcterms:modified>
  <dc:language>de</dc:language>
</cp:coreProperties>
</file>